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DC336" w14:textId="77777777" w:rsidR="00D50FF2" w:rsidRPr="00A96E36" w:rsidRDefault="00D50FF2" w:rsidP="00127A21">
      <w:bookmarkStart w:id="0" w:name="dzia%C5%82III"/>
    </w:p>
    <w:p w14:paraId="48A6DC63" w14:textId="77777777" w:rsidR="00D50FF2" w:rsidRPr="00A96E36" w:rsidRDefault="00D50FF2" w:rsidP="00C813A3">
      <w:pPr>
        <w:pStyle w:val="Akapitzlist"/>
        <w:numPr>
          <w:ilvl w:val="0"/>
          <w:numId w:val="13"/>
        </w:numPr>
        <w:spacing w:before="60"/>
        <w:ind w:left="567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Główne założenia Procedury Realizacji Umowy Generalnej Ubezpieczenia będą podstawą do opracowania Procedur Realizacji Umowy Generalnej Ubezpieczenia, formularzy zgłoszenia szkód i innych druków dostosowanych do specyfiki działalności Ubezpieczonego.</w:t>
      </w:r>
    </w:p>
    <w:p w14:paraId="44619FDA" w14:textId="77777777" w:rsidR="00D50FF2" w:rsidRPr="00A96E36" w:rsidRDefault="00D50FF2" w:rsidP="00C813A3">
      <w:pPr>
        <w:pStyle w:val="Akapitzlist"/>
        <w:numPr>
          <w:ilvl w:val="0"/>
          <w:numId w:val="13"/>
        </w:numPr>
        <w:spacing w:before="60"/>
        <w:ind w:left="567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Założenia ogólne:</w:t>
      </w:r>
    </w:p>
    <w:p w14:paraId="703E3886" w14:textId="77777777" w:rsidR="00D50FF2" w:rsidRPr="00A96E36" w:rsidRDefault="00D50FF2" w:rsidP="00127A21">
      <w:pPr>
        <w:pStyle w:val="Akapitzlist"/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2.1.</w:t>
      </w:r>
      <w:r w:rsidRPr="00A96E36">
        <w:rPr>
          <w:rFonts w:ascii="Calibri" w:hAnsi="Calibri" w:cs="Calibri"/>
        </w:rPr>
        <w:tab/>
        <w:t>Wszelka korespondencja dotycząca likwidacji szkód będzie odbywała się zawsze za pośrednictwem Brokera.</w:t>
      </w:r>
    </w:p>
    <w:p w14:paraId="1E0B4DB7" w14:textId="77777777" w:rsidR="00D50FF2" w:rsidRPr="00A96E36" w:rsidRDefault="00D50FF2" w:rsidP="00127A21">
      <w:pPr>
        <w:pStyle w:val="Akapitzlist"/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2.2.</w:t>
      </w:r>
      <w:r w:rsidRPr="00A96E36">
        <w:rPr>
          <w:rFonts w:ascii="Calibri" w:hAnsi="Calibri" w:cs="Calibri"/>
        </w:rPr>
        <w:tab/>
        <w:t>Korespondencja dotycząca likwidacji szkód pomiędzy Ubezpieczycielem a Brokerem będzie się odbywała wyłącznie drogą elektroniczną.</w:t>
      </w:r>
    </w:p>
    <w:p w14:paraId="32B121A6" w14:textId="77777777" w:rsidR="00D50FF2" w:rsidRPr="00A96E36" w:rsidRDefault="00D50FF2" w:rsidP="00127A21">
      <w:pPr>
        <w:pStyle w:val="Akapitzlist"/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2.3.</w:t>
      </w:r>
      <w:r w:rsidRPr="00A96E36">
        <w:rPr>
          <w:rFonts w:ascii="Calibri" w:hAnsi="Calibri" w:cs="Calibri"/>
        </w:rPr>
        <w:tab/>
        <w:t>Zgłoszenie szkody za pośrednictwem poczty elektronicznej będzie uznane przez Ubezpieczyciela za spełnienie obowiązku zgłoszenia szkody przez Ubezpieczonego.</w:t>
      </w:r>
    </w:p>
    <w:p w14:paraId="5064B1AC" w14:textId="77777777" w:rsidR="00D50FF2" w:rsidRPr="00A96E36" w:rsidRDefault="00D50FF2" w:rsidP="00127A21">
      <w:pPr>
        <w:pStyle w:val="Akapitzlist"/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2.4.</w:t>
      </w:r>
      <w:r w:rsidRPr="00A96E36">
        <w:rPr>
          <w:rFonts w:ascii="Calibri" w:hAnsi="Calibri" w:cs="Calibri"/>
        </w:rPr>
        <w:tab/>
        <w:t>Ubezpieczyciel przekaże Brokerowi dane teleadresowe osób oraz jednostek związanych z procesem likwidacji szkód.</w:t>
      </w:r>
    </w:p>
    <w:p w14:paraId="4201018E" w14:textId="77777777" w:rsidR="00D50FF2" w:rsidRPr="00A96E36" w:rsidRDefault="00D50FF2" w:rsidP="00127A21">
      <w:pPr>
        <w:pStyle w:val="Akapitzlist"/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2.5.</w:t>
      </w:r>
      <w:r w:rsidRPr="00A96E36">
        <w:rPr>
          <w:rFonts w:ascii="Calibri" w:hAnsi="Calibri" w:cs="Calibri"/>
        </w:rPr>
        <w:tab/>
        <w:t>Broker przekaże Ubezpieczycielowi dane teleadresowe osób związanych z procesem likwidacji szkód.</w:t>
      </w:r>
    </w:p>
    <w:p w14:paraId="3BA577E8" w14:textId="77777777" w:rsidR="00D50FF2" w:rsidRPr="00A96E36" w:rsidRDefault="00D50FF2" w:rsidP="00127A21">
      <w:pPr>
        <w:pStyle w:val="Akapitzlist"/>
        <w:spacing w:before="60"/>
        <w:ind w:left="1134" w:hanging="567"/>
        <w:rPr>
          <w:rFonts w:ascii="Calibri" w:hAnsi="Calibri" w:cs="Arial"/>
        </w:rPr>
      </w:pPr>
      <w:r w:rsidRPr="00A96E36">
        <w:rPr>
          <w:rFonts w:ascii="Calibri" w:hAnsi="Calibri" w:cs="Calibri"/>
        </w:rPr>
        <w:t>2.6.</w:t>
      </w:r>
      <w:r w:rsidRPr="00A96E36">
        <w:rPr>
          <w:rFonts w:ascii="Calibri" w:hAnsi="Calibri" w:cs="Calibri"/>
        </w:rPr>
        <w:tab/>
      </w:r>
      <w:r w:rsidRPr="00A96E36">
        <w:rPr>
          <w:rFonts w:ascii="Calibri" w:hAnsi="Calibri" w:cs="Arial"/>
        </w:rPr>
        <w:t>Za dane teleadresowe uważa się: adres jednostki, imię i nazwisko wyznaczonych osób, nr telefonów, adresy e-mail.</w:t>
      </w:r>
    </w:p>
    <w:p w14:paraId="55F5D885" w14:textId="77777777" w:rsidR="00D50FF2" w:rsidRPr="00A96E36" w:rsidRDefault="00D50FF2" w:rsidP="00127A21">
      <w:pPr>
        <w:pStyle w:val="Akapitzlist"/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Arial"/>
        </w:rPr>
        <w:t>2.7.</w:t>
      </w:r>
      <w:r w:rsidRPr="00A96E36">
        <w:rPr>
          <w:rFonts w:ascii="Calibri" w:hAnsi="Calibri" w:cs="Arial"/>
        </w:rPr>
        <w:tab/>
      </w:r>
      <w:r w:rsidRPr="00A96E36">
        <w:rPr>
          <w:rFonts w:ascii="Calibri" w:hAnsi="Calibri" w:cs="Calibri"/>
        </w:rPr>
        <w:t>W procesie likwidacji szkód strony zobowiązane są do:</w:t>
      </w:r>
    </w:p>
    <w:p w14:paraId="53804CF8" w14:textId="77777777" w:rsidR="00D50FF2" w:rsidRPr="00A96E36" w:rsidRDefault="00D50FF2" w:rsidP="00C813A3">
      <w:pPr>
        <w:pStyle w:val="Akapitzlist"/>
        <w:numPr>
          <w:ilvl w:val="2"/>
          <w:numId w:val="12"/>
        </w:numPr>
        <w:spacing w:before="60"/>
        <w:ind w:left="1701" w:hanging="709"/>
        <w:rPr>
          <w:rFonts w:ascii="Calibri" w:hAnsi="Calibri" w:cs="Calibri"/>
        </w:rPr>
      </w:pPr>
      <w:r w:rsidRPr="00A96E36">
        <w:rPr>
          <w:rFonts w:ascii="Calibri" w:hAnsi="Calibri" w:cs="Calibri"/>
        </w:rPr>
        <w:t>nadania numeru własnego szkody przez Brokera;</w:t>
      </w:r>
    </w:p>
    <w:p w14:paraId="7C159A16" w14:textId="77777777" w:rsidR="00D50FF2" w:rsidRPr="00A96E36" w:rsidRDefault="00D50FF2" w:rsidP="00C813A3">
      <w:pPr>
        <w:pStyle w:val="Akapitzlist"/>
        <w:numPr>
          <w:ilvl w:val="2"/>
          <w:numId w:val="12"/>
        </w:numPr>
        <w:spacing w:before="60"/>
        <w:ind w:left="1701" w:hanging="709"/>
        <w:rPr>
          <w:rFonts w:ascii="Calibri" w:hAnsi="Calibri" w:cs="Calibri"/>
        </w:rPr>
      </w:pPr>
      <w:r w:rsidRPr="00A96E36">
        <w:rPr>
          <w:rFonts w:ascii="Calibri" w:hAnsi="Calibri" w:cs="Calibri"/>
        </w:rPr>
        <w:t>nadania numeru własnego szkody przez Ubezpieczyciela.</w:t>
      </w:r>
    </w:p>
    <w:p w14:paraId="63C52F95" w14:textId="77777777" w:rsidR="00D50FF2" w:rsidRPr="00A96E36" w:rsidRDefault="00D50FF2" w:rsidP="00C813A3">
      <w:pPr>
        <w:pStyle w:val="Akapitzlist"/>
        <w:numPr>
          <w:ilvl w:val="1"/>
          <w:numId w:val="12"/>
        </w:numPr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W korespondencji strony zobowiązane są do posługiwania się przynajmniej numerami szkód określonymi w punkc</w:t>
      </w:r>
      <w:r w:rsidR="00E31E9A" w:rsidRPr="00A96E36">
        <w:rPr>
          <w:rFonts w:ascii="Calibri" w:hAnsi="Calibri" w:cs="Calibri"/>
        </w:rPr>
        <w:t>ie 2.7</w:t>
      </w:r>
      <w:r w:rsidR="00D936A9" w:rsidRPr="00A96E36">
        <w:rPr>
          <w:rFonts w:ascii="Calibri" w:hAnsi="Calibri" w:cs="Calibri"/>
        </w:rPr>
        <w:t>.2</w:t>
      </w:r>
      <w:r w:rsidRPr="00A96E36">
        <w:rPr>
          <w:rFonts w:ascii="Calibri" w:hAnsi="Calibri" w:cs="Calibri"/>
        </w:rPr>
        <w:t>.</w:t>
      </w:r>
    </w:p>
    <w:p w14:paraId="1EBF4F0F" w14:textId="77777777" w:rsidR="00D50FF2" w:rsidRPr="00A96E36" w:rsidRDefault="00D50FF2" w:rsidP="00C813A3">
      <w:pPr>
        <w:pStyle w:val="Akapitzlist"/>
        <w:numPr>
          <w:ilvl w:val="0"/>
          <w:numId w:val="12"/>
        </w:numPr>
        <w:spacing w:before="60"/>
        <w:ind w:left="567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Założenia Procedury określają działania stron w zakresie likwidacji następujących rodzajów szkód:</w:t>
      </w:r>
    </w:p>
    <w:p w14:paraId="2C48A374" w14:textId="77777777" w:rsidR="00D50FF2" w:rsidRPr="00A96E36" w:rsidRDefault="00D50FF2" w:rsidP="00C813A3">
      <w:pPr>
        <w:pStyle w:val="Akapitzlist"/>
        <w:numPr>
          <w:ilvl w:val="1"/>
          <w:numId w:val="10"/>
        </w:numPr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szkody w mieniu Ubezpieczonego;</w:t>
      </w:r>
    </w:p>
    <w:p w14:paraId="79B36B09" w14:textId="77777777" w:rsidR="00D50FF2" w:rsidRDefault="00D50FF2" w:rsidP="00C813A3">
      <w:pPr>
        <w:pStyle w:val="Akapitzlist"/>
        <w:numPr>
          <w:ilvl w:val="1"/>
          <w:numId w:val="10"/>
        </w:numPr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szkody z tytułu odpowiedzialności cywilnej Ubezpieczonego;</w:t>
      </w:r>
    </w:p>
    <w:p w14:paraId="731E2690" w14:textId="77777777" w:rsidR="00A114F6" w:rsidRPr="00A114F6" w:rsidRDefault="00A114F6" w:rsidP="00C813A3">
      <w:pPr>
        <w:pStyle w:val="Akapitzlist"/>
        <w:numPr>
          <w:ilvl w:val="1"/>
          <w:numId w:val="10"/>
        </w:numPr>
        <w:spacing w:before="60"/>
        <w:ind w:left="1134" w:hanging="567"/>
        <w:rPr>
          <w:rFonts w:ascii="Calibri" w:hAnsi="Calibri" w:cs="Calibri"/>
        </w:rPr>
      </w:pPr>
      <w:r w:rsidRPr="00A114F6">
        <w:rPr>
          <w:rFonts w:ascii="Calibri" w:hAnsi="Calibri" w:cs="Calibri"/>
        </w:rPr>
        <w:t>szkody powstałe w pojazdach należących do Ubezpieczonego – Autocasco.</w:t>
      </w:r>
    </w:p>
    <w:p w14:paraId="66BA4A89" w14:textId="77777777" w:rsidR="00A114F6" w:rsidRPr="00A114F6" w:rsidRDefault="00D50FF2" w:rsidP="00C813A3">
      <w:pPr>
        <w:pStyle w:val="Akapitzlist"/>
        <w:numPr>
          <w:ilvl w:val="0"/>
          <w:numId w:val="9"/>
        </w:numPr>
        <w:tabs>
          <w:tab w:val="clear" w:pos="360"/>
          <w:tab w:val="num" w:pos="567"/>
        </w:tabs>
        <w:spacing w:before="60"/>
        <w:ind w:left="567" w:hanging="567"/>
        <w:rPr>
          <w:rFonts w:ascii="Calibri" w:hAnsi="Calibri" w:cs="Calibri"/>
          <w:b/>
        </w:rPr>
      </w:pPr>
      <w:r w:rsidRPr="00A96E36">
        <w:rPr>
          <w:rFonts w:ascii="Calibri" w:hAnsi="Calibri" w:cs="Calibri"/>
        </w:rPr>
        <w:t>Założenia dotyczące postępowania w przypadku wystąpienia szkody</w:t>
      </w:r>
      <w:r w:rsidR="00A114F6">
        <w:rPr>
          <w:rFonts w:ascii="Calibri" w:hAnsi="Calibri" w:cs="Calibri"/>
        </w:rPr>
        <w:t>.</w:t>
      </w:r>
    </w:p>
    <w:p w14:paraId="13CA5D16" w14:textId="77777777" w:rsidR="00D50FF2" w:rsidRPr="00A96E36" w:rsidRDefault="00D50FF2" w:rsidP="00C813A3">
      <w:pPr>
        <w:pStyle w:val="Akapitzlist"/>
        <w:numPr>
          <w:ilvl w:val="1"/>
          <w:numId w:val="9"/>
        </w:numPr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  <w:b/>
        </w:rPr>
        <w:t>Szkody w mieniu Ubezpieczonego:</w:t>
      </w:r>
    </w:p>
    <w:p w14:paraId="5561DD5F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Ubezpieczony zgłasza powstałe szkody do Brokera, który nadaje własny numer szkody w systemie administrowania szkodami i przesyła zgłoszenie do Ubezpieczyciela.</w:t>
      </w:r>
    </w:p>
    <w:p w14:paraId="26767130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Ubezpieczyciel nadaje numer własny szkody i przesyła go do Brokera wraz z danymi likwidatora szkody zgodnie z pkt. 2.4 oraz wykazem dokumentów niezbędnych do zakończenia likwidacji szkody.</w:t>
      </w:r>
    </w:p>
    <w:p w14:paraId="28E0F297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Do zlikwidowania szkody przez Ubezpieczyciela konieczne jest dostarczenie następującej dokumentacji:</w:t>
      </w:r>
    </w:p>
    <w:p w14:paraId="58C74E84" w14:textId="77777777" w:rsidR="00D50FF2" w:rsidRPr="00A96E36" w:rsidRDefault="00D50FF2" w:rsidP="00C813A3">
      <w:pPr>
        <w:pStyle w:val="Akapitzlist"/>
        <w:numPr>
          <w:ilvl w:val="0"/>
          <w:numId w:val="11"/>
        </w:numPr>
        <w:spacing w:before="60"/>
        <w:ind w:left="1985" w:hanging="284"/>
        <w:rPr>
          <w:rFonts w:ascii="Calibri" w:hAnsi="Calibri" w:cs="Calibri"/>
        </w:rPr>
      </w:pPr>
      <w:r w:rsidRPr="00A96E36">
        <w:rPr>
          <w:rFonts w:ascii="Calibri" w:hAnsi="Calibri" w:cs="Calibri"/>
        </w:rPr>
        <w:t>dokumentacja fotograficzna miejsca szkody oraz uszkodzonego mienia;</w:t>
      </w:r>
    </w:p>
    <w:p w14:paraId="711BF89D" w14:textId="77777777" w:rsidR="00D50FF2" w:rsidRPr="00A96E36" w:rsidRDefault="00D50FF2" w:rsidP="00C813A3">
      <w:pPr>
        <w:pStyle w:val="Akapitzlist"/>
        <w:numPr>
          <w:ilvl w:val="0"/>
          <w:numId w:val="11"/>
        </w:numPr>
        <w:spacing w:before="60"/>
        <w:ind w:left="1985" w:hanging="284"/>
        <w:rPr>
          <w:rFonts w:ascii="Calibri" w:hAnsi="Calibri" w:cs="Calibri"/>
        </w:rPr>
      </w:pPr>
      <w:r w:rsidRPr="00A96E36">
        <w:rPr>
          <w:rFonts w:ascii="Calibri" w:hAnsi="Calibri" w:cs="Calibri"/>
        </w:rPr>
        <w:t>opis uszkodzeń, szacunkowa wartość szkody, wskazanie miejsca szkody oraz podanie daty i przypuszczalnej przyczyny zdarzenia;</w:t>
      </w:r>
    </w:p>
    <w:p w14:paraId="591D96FF" w14:textId="77777777" w:rsidR="00D50FF2" w:rsidRPr="00A96E36" w:rsidRDefault="00D50FF2" w:rsidP="00C813A3">
      <w:pPr>
        <w:pStyle w:val="Akapitzlist"/>
        <w:numPr>
          <w:ilvl w:val="0"/>
          <w:numId w:val="11"/>
        </w:numPr>
        <w:spacing w:before="60"/>
        <w:ind w:left="1985" w:hanging="284"/>
        <w:rPr>
          <w:rFonts w:ascii="Calibri" w:hAnsi="Calibri" w:cs="Calibri"/>
        </w:rPr>
      </w:pPr>
      <w:r w:rsidRPr="00A96E36">
        <w:rPr>
          <w:rFonts w:ascii="Calibri" w:hAnsi="Calibri" w:cs="Calibri"/>
        </w:rPr>
        <w:t>jeden z następujących dokumentów: oryginał faktury, kserokopia faktury poświadczona za zgodność z oryginałem, refaktura, kosztorys naprawy sporządzony przez Ubezpieczonego oraz na wniosek Ubezpieczonego kosztorys sporządzony przez Ubezpieczyciela;</w:t>
      </w:r>
    </w:p>
    <w:p w14:paraId="5F368722" w14:textId="77777777" w:rsidR="00D50FF2" w:rsidRPr="00A96E36" w:rsidRDefault="00D50FF2" w:rsidP="00C813A3">
      <w:pPr>
        <w:pStyle w:val="Akapitzlist"/>
        <w:numPr>
          <w:ilvl w:val="0"/>
          <w:numId w:val="11"/>
        </w:numPr>
        <w:spacing w:before="60"/>
        <w:ind w:left="1985" w:hanging="284"/>
        <w:rPr>
          <w:rFonts w:ascii="Calibri" w:hAnsi="Calibri" w:cs="Calibri"/>
        </w:rPr>
      </w:pPr>
      <w:r w:rsidRPr="00A96E36">
        <w:rPr>
          <w:rFonts w:ascii="Calibri" w:hAnsi="Calibri" w:cs="Calibri"/>
        </w:rPr>
        <w:t>w przypadku gdy w sprawie wszczęto dochodzenie, bądź postępowanie sądowe, wynik dochodzenia lub wyrok sądowy do sprawy.</w:t>
      </w:r>
    </w:p>
    <w:p w14:paraId="49EAFCAA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96E36">
        <w:rPr>
          <w:rFonts w:ascii="Calibri" w:hAnsi="Calibri" w:cs="Calibri"/>
        </w:rPr>
        <w:t>Broker informuje Ubezpieczonego o numerze własnym szkody, numerze szkody nadanym przez Ubezpieczyciela oraz informuje o dokumentach niezbędnych do likwidacji szkody.</w:t>
      </w:r>
    </w:p>
    <w:p w14:paraId="56EBF360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96E36">
        <w:rPr>
          <w:rFonts w:ascii="Calibri" w:hAnsi="Calibri" w:cs="Calibri"/>
        </w:rPr>
        <w:t>Ubezpieczyciel wykonuje oględziny uszkodzonego mienia (z wyjątkiem przypadków rezygnacji z oględzin zgodnie z decyzją Ubezpieczyciela lub przypadków opisanych w Umowie Generalnej Ubezpieczenia) w terminie do 5 dni roboczych od daty zgłoszenia szkody i miejscu ustalonym z Ubezpieczonym.</w:t>
      </w:r>
    </w:p>
    <w:p w14:paraId="34E4A01D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lastRenderedPageBreak/>
        <w:t>Po wykonaniu oględzin Ubezpieczyciel w terminie maksymalnie 3 dni roboczych przekaże Ubezpieczonemu protokół oględzin i wykaz dokumentów niezbędnych do zakończenia likwidacji szkody. Powyższy termin nie dotyczy szkód całkowitych.</w:t>
      </w:r>
    </w:p>
    <w:p w14:paraId="41DF4423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96E36">
        <w:rPr>
          <w:rFonts w:ascii="Calibri" w:hAnsi="Calibri" w:cs="Calibri"/>
        </w:rPr>
        <w:t>W przypadku, gdy Ubezpieczyciel nie dokona oględzin w określonym terminie, Ubezpieczony zleci dokonanie naprawy, a Ubezpieczyciel pokryje jej koszty, zgodnie z przedstawionymi fakturami lub kosztorysem naprawy.</w:t>
      </w:r>
    </w:p>
    <w:p w14:paraId="2D45D71F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  <w:b/>
        </w:rPr>
      </w:pPr>
      <w:r w:rsidRPr="00A96E36">
        <w:rPr>
          <w:rFonts w:ascii="Calibri" w:hAnsi="Calibri" w:cs="Calibri"/>
        </w:rPr>
        <w:t xml:space="preserve">Powstanie szkody w </w:t>
      </w:r>
      <w:r w:rsidRPr="00A96E36">
        <w:rPr>
          <w:rFonts w:ascii="Calibri" w:hAnsi="Calibri" w:cs="Calibri"/>
          <w:bCs/>
        </w:rPr>
        <w:t xml:space="preserve">sprzęcie elektronicznym i oprogramowaniu mającym kluczowe znaczenie dla działalności Ubezpieczonego, uprawnia </w:t>
      </w:r>
      <w:r w:rsidRPr="00A96E36">
        <w:rPr>
          <w:rFonts w:ascii="Calibri" w:hAnsi="Calibri" w:cs="Calibri"/>
        </w:rPr>
        <w:t>Ubezpieczonego, po uprzednim poinformowaniu Ubezpieczyciela, do przystąpienia niezwłocznie do naprawy i usunięcia skutków szkody bez oczekiwania na oględziny ze strony Ubezpieczyciela.</w:t>
      </w:r>
    </w:p>
    <w:p w14:paraId="6B5A8305" w14:textId="77777777" w:rsidR="00D50FF2" w:rsidRPr="00A96E36" w:rsidRDefault="00D50FF2" w:rsidP="00C813A3">
      <w:pPr>
        <w:pStyle w:val="Akapitzlist"/>
        <w:numPr>
          <w:ilvl w:val="1"/>
          <w:numId w:val="9"/>
        </w:numPr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  <w:b/>
        </w:rPr>
        <w:t>Szkody z tytułu ubezpieczenia odpowiedzialności cywilnej Ubezpieczonego</w:t>
      </w:r>
    </w:p>
    <w:p w14:paraId="0A6150F4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96E36">
        <w:rPr>
          <w:rFonts w:ascii="Calibri" w:hAnsi="Calibri" w:cs="Calibri"/>
        </w:rPr>
        <w:t>Roszczenie poszkodowanego zgłoszone do Ubezpieczonego – Ubezpieczony przesyła zgłoszenie do Brokera, Broker przekazuje zgłoszenie Ubezpieczycielowi.</w:t>
      </w:r>
    </w:p>
    <w:p w14:paraId="526B571D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96E36">
        <w:rPr>
          <w:rFonts w:ascii="Calibri" w:hAnsi="Calibri" w:cs="Calibri"/>
        </w:rPr>
        <w:t>Roszczenie poszkodowanego zgłoszone do Ubezpieczyciela – Ubezpieczyciel przesyła do Brokera kopię zgłoszenia wraz z numerem szkody Ubezpieczyciela – Broker przekazuje kopię zgłoszenia wraz z numerem Ubezpieczyciela i numerem własnym szkody do Ubezpieczonego.</w:t>
      </w:r>
    </w:p>
    <w:p w14:paraId="7AF9CF65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96E36">
        <w:rPr>
          <w:rFonts w:ascii="Calibri" w:hAnsi="Calibri" w:cs="Calibri"/>
        </w:rPr>
        <w:t>Roszczenie poszkodowanego zgłoszone do Brokera – Broker przesyła kopię zgłoszenia wraz z numerem własnym szkody do Ubezpieczonego oraz do Ubezpieczyciela.</w:t>
      </w:r>
    </w:p>
    <w:p w14:paraId="5C964A0E" w14:textId="172FFED5" w:rsidR="00D50FF2" w:rsidRPr="0012690D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  <w:strike/>
        </w:rPr>
      </w:pPr>
      <w:r w:rsidRPr="00A96E36">
        <w:rPr>
          <w:rFonts w:ascii="Calibri" w:hAnsi="Calibri" w:cs="Calibri"/>
        </w:rPr>
        <w:t>Ubezpieczyciel potwierdza Brokerowi w odniesieniu do każdej zgłoszonej szkody przyjęcie jej zgłoszenia oraz przesyła do Brokera wykaz dokumentów będących w posiadaniu Ubezpieczonego  niezbędnych do zakończenia likwidacji szkody</w:t>
      </w:r>
      <w:r w:rsidR="0012690D">
        <w:rPr>
          <w:rFonts w:ascii="Calibri" w:hAnsi="Calibri" w:cs="Calibri"/>
        </w:rPr>
        <w:t>.</w:t>
      </w:r>
    </w:p>
    <w:p w14:paraId="0CA3D860" w14:textId="77777777" w:rsidR="00D50FF2" w:rsidRPr="00A114F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  <w:b/>
        </w:rPr>
      </w:pPr>
      <w:r w:rsidRPr="00A96E36">
        <w:rPr>
          <w:rFonts w:ascii="Calibri" w:hAnsi="Calibri" w:cs="Calibri"/>
        </w:rPr>
        <w:t>Ubezpieczyciel dokonuje ostatecznej weryfikacji dokumentów szkodowych i zajmuje stanowisko w sprawie szkody.</w:t>
      </w:r>
    </w:p>
    <w:p w14:paraId="04B093D3" w14:textId="77777777" w:rsidR="00A114F6" w:rsidRPr="00A114F6" w:rsidRDefault="00A114F6" w:rsidP="00C813A3">
      <w:pPr>
        <w:pStyle w:val="Akapitzlist"/>
        <w:numPr>
          <w:ilvl w:val="1"/>
          <w:numId w:val="9"/>
        </w:numPr>
        <w:spacing w:before="60"/>
        <w:ind w:left="1134" w:hanging="567"/>
        <w:rPr>
          <w:rFonts w:ascii="Calibri" w:hAnsi="Calibri" w:cs="Calibri"/>
          <w:b/>
        </w:rPr>
      </w:pPr>
      <w:r w:rsidRPr="00A114F6">
        <w:rPr>
          <w:rFonts w:ascii="Calibri" w:hAnsi="Calibri" w:cs="Calibri"/>
          <w:b/>
        </w:rPr>
        <w:t>Szkody w pojazdach Ubezpieczonego</w:t>
      </w:r>
    </w:p>
    <w:p w14:paraId="0523BAEE" w14:textId="77777777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114F6">
        <w:rPr>
          <w:rFonts w:ascii="Calibri" w:hAnsi="Calibri" w:cs="Calibri"/>
        </w:rPr>
        <w:t>Ubezpieczony zgłasza powstałe szkody do Brokera, który nadaje własny numer szkody w systemie administrowania szkodami i przesyła zgłoszenie do Ubezpieczyciela.</w:t>
      </w:r>
    </w:p>
    <w:p w14:paraId="46C6F58E" w14:textId="77777777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114F6">
        <w:rPr>
          <w:rFonts w:ascii="Calibri" w:hAnsi="Calibri" w:cs="Calibri"/>
        </w:rPr>
        <w:t>Ubezpieczyciel nadaje numer własny szkody i przesyła go do Brokera wraz z danymi likwidatora szkody zgodnie z pkt. 2.</w:t>
      </w:r>
      <w:r>
        <w:rPr>
          <w:rFonts w:ascii="Calibri" w:hAnsi="Calibri" w:cs="Calibri"/>
        </w:rPr>
        <w:t>7</w:t>
      </w:r>
      <w:r w:rsidRPr="00A114F6">
        <w:rPr>
          <w:rFonts w:ascii="Calibri" w:hAnsi="Calibri" w:cs="Calibri"/>
        </w:rPr>
        <w:t xml:space="preserve"> oraz wykazem dokumentów niezbędnych do zakończenia likwidacji szkody.</w:t>
      </w:r>
    </w:p>
    <w:p w14:paraId="59C73229" w14:textId="77777777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114F6">
        <w:rPr>
          <w:rFonts w:ascii="Calibri" w:hAnsi="Calibri" w:cs="Calibri"/>
        </w:rPr>
        <w:t>Do zlikwidowania szkody przez Ubezpieczyciela konieczne jest dostarczenie następującej dokumentacji:</w:t>
      </w:r>
    </w:p>
    <w:p w14:paraId="49DC261C" w14:textId="77777777" w:rsidR="00A114F6" w:rsidRPr="00646F76" w:rsidRDefault="00A114F6" w:rsidP="00C813A3">
      <w:pPr>
        <w:pStyle w:val="Akapitzlist"/>
        <w:numPr>
          <w:ilvl w:val="3"/>
          <w:numId w:val="15"/>
        </w:numPr>
        <w:spacing w:before="60"/>
        <w:ind w:left="1985" w:hanging="284"/>
        <w:rPr>
          <w:rFonts w:ascii="Calibri" w:hAnsi="Calibri" w:cs="Calibri"/>
        </w:rPr>
      </w:pPr>
      <w:r w:rsidRPr="00646F76">
        <w:rPr>
          <w:rFonts w:ascii="Calibri" w:hAnsi="Calibri" w:cs="Calibri"/>
        </w:rPr>
        <w:t>dokumentacja fotograficzna miejsca szkody oraz uszkodzonego pojazdu należącego do Ubezpieczonego z widocznym nr rejestracyjnym pojazdu;</w:t>
      </w:r>
    </w:p>
    <w:p w14:paraId="1DAEEA7F" w14:textId="77777777" w:rsidR="00A114F6" w:rsidRPr="00646F76" w:rsidRDefault="00A114F6" w:rsidP="00C813A3">
      <w:pPr>
        <w:pStyle w:val="Akapitzlist"/>
        <w:numPr>
          <w:ilvl w:val="3"/>
          <w:numId w:val="15"/>
        </w:numPr>
        <w:spacing w:before="60"/>
        <w:ind w:left="1985" w:hanging="284"/>
        <w:rPr>
          <w:rFonts w:ascii="Calibri" w:hAnsi="Calibri" w:cs="Calibri"/>
        </w:rPr>
      </w:pPr>
      <w:r w:rsidRPr="00646F76">
        <w:rPr>
          <w:rFonts w:ascii="Calibri" w:hAnsi="Calibri" w:cs="Calibri"/>
        </w:rPr>
        <w:t>opis uszkodzeń, wskazanie miejsca szkody oraz podanie daty i przyczyny zdarzenia;</w:t>
      </w:r>
    </w:p>
    <w:p w14:paraId="5A66DA4F" w14:textId="77777777" w:rsidR="00A114F6" w:rsidRPr="00646F76" w:rsidRDefault="00A114F6" w:rsidP="00C813A3">
      <w:pPr>
        <w:pStyle w:val="Akapitzlist"/>
        <w:numPr>
          <w:ilvl w:val="3"/>
          <w:numId w:val="15"/>
        </w:numPr>
        <w:spacing w:before="60"/>
        <w:ind w:left="1985" w:hanging="284"/>
        <w:rPr>
          <w:rFonts w:ascii="Calibri" w:hAnsi="Calibri" w:cs="Calibri"/>
        </w:rPr>
      </w:pPr>
      <w:r w:rsidRPr="00646F76">
        <w:rPr>
          <w:rFonts w:ascii="Calibri" w:hAnsi="Calibri" w:cs="Calibri"/>
        </w:rPr>
        <w:t>jeden z następujących dokumentów: oryginał faktury, kserokopia faktury poświadczona za zgodność z oryginałem, refaktura, kosztorys naprawy uzgodniony pomiędzy Ubezpieczycielem a podmiotem dokonującym naprawy</w:t>
      </w:r>
    </w:p>
    <w:p w14:paraId="36D1F02D" w14:textId="77777777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114F6">
        <w:rPr>
          <w:rFonts w:ascii="Calibri" w:hAnsi="Calibri" w:cs="Calibri"/>
        </w:rPr>
        <w:t>Broker informuje Ubezpieczonego o numerze własnym szkody, numerze szkody nadanym przez Ubezpieczyciela oraz informuje o dokumentach niezbędnych do likwidacji szkody.</w:t>
      </w:r>
    </w:p>
    <w:p w14:paraId="2EF7C245" w14:textId="44838248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114F6">
        <w:rPr>
          <w:rFonts w:ascii="Calibri" w:hAnsi="Calibri" w:cs="Calibri"/>
        </w:rPr>
        <w:t xml:space="preserve">Ubezpieczyciel wykonuje oględziny uszkodzonego mienia (z wyjątkiem przypadków rezygnacji z oględzin zgodnie z decyzją Ubezpieczyciela lub przypadków opisanych w Umowie Generalnej Ubezpieczenia) w terminie do 5 dni roboczych od daty zgłoszenia szkody i miejscu ustalonym </w:t>
      </w:r>
      <w:r w:rsidR="001F548A">
        <w:rPr>
          <w:rFonts w:ascii="Calibri" w:hAnsi="Calibri" w:cs="Calibri"/>
        </w:rPr>
        <w:t xml:space="preserve">             </w:t>
      </w:r>
      <w:r w:rsidRPr="00A114F6">
        <w:rPr>
          <w:rFonts w:ascii="Calibri" w:hAnsi="Calibri" w:cs="Calibri"/>
        </w:rPr>
        <w:t>z Ubezpieczonym.</w:t>
      </w:r>
    </w:p>
    <w:p w14:paraId="71E49553" w14:textId="77777777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114F6">
        <w:rPr>
          <w:rFonts w:ascii="Calibri" w:hAnsi="Calibri" w:cs="Calibri"/>
        </w:rPr>
        <w:t>Po wykonaniu oględzin Ubezpieczyciel w terminie maksymalnie 3 dni roboczych przekaże Ubezpieczonemu protokół oględzin i wykaz dokumentów niezbędnych do zakończenia likwidacji szkody. Powyższy termin nie dotyczy szkód całkowitych.</w:t>
      </w:r>
    </w:p>
    <w:p w14:paraId="69417D32" w14:textId="77777777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9"/>
        <w:rPr>
          <w:rFonts w:ascii="Calibri" w:hAnsi="Calibri" w:cs="Calibri"/>
        </w:rPr>
      </w:pPr>
      <w:r w:rsidRPr="00A114F6">
        <w:rPr>
          <w:rFonts w:ascii="Calibri" w:hAnsi="Calibri" w:cs="Calibri"/>
        </w:rPr>
        <w:t>W przypadku, gdy Ubezpieczyciel nie dokona oględzin w określonym terminie, Ubezpieczony zleci dokonanie naprawy, a Ubezpieczyciel pokryje jej koszty, zgodnie z przedstawionymi fakturami lub kosztorysem naprawy.</w:t>
      </w:r>
    </w:p>
    <w:p w14:paraId="106CE4AC" w14:textId="77777777" w:rsidR="00D50FF2" w:rsidRPr="00A96E36" w:rsidRDefault="00D50FF2" w:rsidP="00C813A3">
      <w:pPr>
        <w:pStyle w:val="Akapitzlist"/>
        <w:numPr>
          <w:ilvl w:val="0"/>
          <w:numId w:val="9"/>
        </w:numPr>
        <w:tabs>
          <w:tab w:val="clear" w:pos="360"/>
          <w:tab w:val="num" w:pos="567"/>
        </w:tabs>
        <w:spacing w:before="60"/>
        <w:ind w:left="567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Założenia dotyczące sprawozdawczości w zakresie szkód.</w:t>
      </w:r>
    </w:p>
    <w:p w14:paraId="3C8D577A" w14:textId="77777777" w:rsidR="00D50FF2" w:rsidRPr="00A96E36" w:rsidRDefault="00D50FF2" w:rsidP="00127A21">
      <w:pPr>
        <w:spacing w:before="60"/>
        <w:ind w:left="567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lastRenderedPageBreak/>
        <w:tab/>
        <w:t xml:space="preserve">Ubezpieczyciel na wniosek brokera w terminie </w:t>
      </w:r>
      <w:r w:rsidR="00356E7F" w:rsidRPr="00A96E36">
        <w:rPr>
          <w:rFonts w:ascii="Calibri" w:hAnsi="Calibri" w:cs="Calibri"/>
        </w:rPr>
        <w:t>7</w:t>
      </w:r>
      <w:r w:rsidRPr="00A96E36">
        <w:rPr>
          <w:rFonts w:ascii="Calibri" w:hAnsi="Calibri" w:cs="Calibri"/>
        </w:rPr>
        <w:t xml:space="preserve"> dni przedstawia sprawozdanie z realizacji umowy w zakresie likwidacji szkód zawierające co najmniej następujące informacje:</w:t>
      </w:r>
    </w:p>
    <w:p w14:paraId="1561B79E" w14:textId="77777777" w:rsidR="00D50FF2" w:rsidRPr="00A96E36" w:rsidRDefault="00D50FF2" w:rsidP="00C813A3">
      <w:pPr>
        <w:pStyle w:val="Akapitzlist"/>
        <w:numPr>
          <w:ilvl w:val="1"/>
          <w:numId w:val="9"/>
        </w:numPr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Szkody w mieniu:</w:t>
      </w:r>
    </w:p>
    <w:p w14:paraId="60CDE923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liczba zgłoszonych szkód;</w:t>
      </w:r>
    </w:p>
    <w:p w14:paraId="5675BB28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wysokość rezerw na szkody w ramach poszczególnych limitów;</w:t>
      </w:r>
    </w:p>
    <w:p w14:paraId="7D99C665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wysokość i liczba wypłaconych odszkodowań;</w:t>
      </w:r>
    </w:p>
    <w:p w14:paraId="0F5CFADE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liczba i wykaz szkód zamkniętych odmową;</w:t>
      </w:r>
    </w:p>
    <w:p w14:paraId="7D10D8F5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liczba spraw w toku;</w:t>
      </w:r>
    </w:p>
    <w:p w14:paraId="0A6025B2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liczba szkód w ramach poszczególnych limitów i poziom ich wyczerpania.</w:t>
      </w:r>
    </w:p>
    <w:p w14:paraId="2592C65A" w14:textId="77777777" w:rsidR="00D50FF2" w:rsidRPr="00A96E36" w:rsidRDefault="00D50FF2" w:rsidP="00C813A3">
      <w:pPr>
        <w:pStyle w:val="Akapitzlist"/>
        <w:numPr>
          <w:ilvl w:val="1"/>
          <w:numId w:val="9"/>
        </w:numPr>
        <w:tabs>
          <w:tab w:val="clear" w:pos="0"/>
          <w:tab w:val="num" w:pos="1134"/>
        </w:tabs>
        <w:spacing w:before="60"/>
        <w:ind w:left="1134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 xml:space="preserve">Szkody z ubezpieczenia Odpowiedzialności Cywilnej: </w:t>
      </w:r>
    </w:p>
    <w:p w14:paraId="0AD03660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 xml:space="preserve">liczba zarejestrowanych szkód w podziale na szkody na osobie, w mieniu </w:t>
      </w:r>
      <w:r w:rsidRPr="00A96E36">
        <w:rPr>
          <w:rFonts w:ascii="Calibri" w:hAnsi="Calibri" w:cs="Calibri"/>
        </w:rPr>
        <w:br/>
        <w:t>i majątkowe;</w:t>
      </w:r>
    </w:p>
    <w:p w14:paraId="70C2C5E2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 xml:space="preserve">wykaz spraw skierowanych na drogę sądową, </w:t>
      </w:r>
    </w:p>
    <w:p w14:paraId="7B2E541A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wysokość i liczba wypłaconych odszkodowań podziale na szkody na osobie, w mieniu i majątkowe;</w:t>
      </w:r>
    </w:p>
    <w:p w14:paraId="3B5D63F4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 xml:space="preserve">wysokość rezerw na szkody zgłoszone w podziale na szkody na osobie, w mieniu </w:t>
      </w:r>
      <w:r w:rsidRPr="00A96E36">
        <w:rPr>
          <w:rFonts w:ascii="Calibri" w:hAnsi="Calibri" w:cs="Calibri"/>
        </w:rPr>
        <w:br/>
        <w:t>i majątkowe w ramach poszczególnych limitów;</w:t>
      </w:r>
    </w:p>
    <w:p w14:paraId="08D060E2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wysokość rezerw na renty i rezerwy sądowe ujęte sumarycznie oraz jednostkowo w odniesieniu do poszczególnych szkód;</w:t>
      </w:r>
    </w:p>
    <w:p w14:paraId="3D217E64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liczba szkód zamkniętych odmową;</w:t>
      </w:r>
    </w:p>
    <w:p w14:paraId="48FA9653" w14:textId="77777777" w:rsidR="00D50FF2" w:rsidRPr="00A96E36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liczba spraw w toku;</w:t>
      </w:r>
    </w:p>
    <w:p w14:paraId="5065B961" w14:textId="77777777" w:rsidR="00D50FF2" w:rsidRDefault="00D50FF2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96E36">
        <w:rPr>
          <w:rFonts w:ascii="Calibri" w:hAnsi="Calibri" w:cs="Calibri"/>
        </w:rPr>
        <w:t>liczba szkód w ramach poszczególnych limitów i poziom ich wyczerpania.</w:t>
      </w:r>
    </w:p>
    <w:p w14:paraId="6985A629" w14:textId="77777777" w:rsidR="00A114F6" w:rsidRPr="00A114F6" w:rsidRDefault="00A114F6" w:rsidP="00C813A3">
      <w:pPr>
        <w:pStyle w:val="Akapitzlist"/>
        <w:numPr>
          <w:ilvl w:val="1"/>
          <w:numId w:val="9"/>
        </w:numPr>
        <w:tabs>
          <w:tab w:val="clear" w:pos="0"/>
          <w:tab w:val="num" w:pos="1134"/>
        </w:tabs>
        <w:spacing w:before="60"/>
        <w:ind w:left="1134" w:hanging="567"/>
        <w:rPr>
          <w:rFonts w:ascii="Calibri" w:hAnsi="Calibri" w:cs="Calibri"/>
        </w:rPr>
      </w:pPr>
      <w:r w:rsidRPr="00A114F6">
        <w:rPr>
          <w:rFonts w:ascii="Calibri" w:hAnsi="Calibri" w:cs="Calibri"/>
        </w:rPr>
        <w:t>Szkody w pojazdach:</w:t>
      </w:r>
    </w:p>
    <w:p w14:paraId="474470A0" w14:textId="77777777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114F6">
        <w:rPr>
          <w:rFonts w:ascii="Calibri" w:hAnsi="Calibri" w:cs="Calibri"/>
        </w:rPr>
        <w:t>liczba zgłoszonych szkód;</w:t>
      </w:r>
    </w:p>
    <w:p w14:paraId="27A17C06" w14:textId="77777777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114F6">
        <w:rPr>
          <w:rFonts w:ascii="Calibri" w:hAnsi="Calibri" w:cs="Calibri"/>
        </w:rPr>
        <w:t>wysokość rezerw na szkody;</w:t>
      </w:r>
    </w:p>
    <w:p w14:paraId="791FBA1C" w14:textId="77777777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114F6">
        <w:rPr>
          <w:rFonts w:ascii="Calibri" w:hAnsi="Calibri" w:cs="Calibri"/>
        </w:rPr>
        <w:t>wysokość i liczba wypłaconych odszkodowań;</w:t>
      </w:r>
    </w:p>
    <w:p w14:paraId="5133AC65" w14:textId="77777777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114F6">
        <w:rPr>
          <w:rFonts w:ascii="Calibri" w:hAnsi="Calibri" w:cs="Calibri"/>
        </w:rPr>
        <w:t>liczba i wykaz szkód zamkniętych odmową;</w:t>
      </w:r>
    </w:p>
    <w:p w14:paraId="46699202" w14:textId="77777777" w:rsidR="00A114F6" w:rsidRPr="00A114F6" w:rsidRDefault="00A114F6" w:rsidP="00C813A3">
      <w:pPr>
        <w:pStyle w:val="Akapitzlist"/>
        <w:numPr>
          <w:ilvl w:val="2"/>
          <w:numId w:val="9"/>
        </w:numPr>
        <w:tabs>
          <w:tab w:val="left" w:pos="1701"/>
        </w:tabs>
        <w:spacing w:before="60"/>
        <w:ind w:left="1701" w:hanging="708"/>
        <w:rPr>
          <w:rFonts w:ascii="Calibri" w:hAnsi="Calibri" w:cs="Calibri"/>
        </w:rPr>
      </w:pPr>
      <w:r w:rsidRPr="00A114F6">
        <w:rPr>
          <w:rFonts w:ascii="Calibri" w:hAnsi="Calibri" w:cs="Calibri"/>
        </w:rPr>
        <w:t>liczba spraw w toku;</w:t>
      </w:r>
    </w:p>
    <w:p w14:paraId="5B131F1B" w14:textId="77777777" w:rsidR="00A114F6" w:rsidRPr="00A114F6" w:rsidRDefault="00D50FF2" w:rsidP="00C813A3">
      <w:pPr>
        <w:pStyle w:val="Akapitzlist"/>
        <w:numPr>
          <w:ilvl w:val="0"/>
          <w:numId w:val="9"/>
        </w:numPr>
        <w:tabs>
          <w:tab w:val="clear" w:pos="360"/>
          <w:tab w:val="num" w:pos="567"/>
        </w:tabs>
        <w:spacing w:before="60"/>
        <w:ind w:left="567" w:hanging="567"/>
        <w:rPr>
          <w:rFonts w:ascii="Calibri" w:hAnsi="Calibri" w:cs="Calibri"/>
        </w:rPr>
      </w:pPr>
      <w:r w:rsidRPr="00A96E36">
        <w:rPr>
          <w:rFonts w:ascii="Calibri" w:hAnsi="Calibri" w:cs="Calibri"/>
        </w:rPr>
        <w:t>Postępowanie sądowe</w:t>
      </w:r>
      <w:r w:rsidR="00A114F6">
        <w:rPr>
          <w:rFonts w:ascii="Calibri" w:hAnsi="Calibri" w:cs="Calibri"/>
        </w:rPr>
        <w:t>:</w:t>
      </w:r>
    </w:p>
    <w:p w14:paraId="079D3A7C" w14:textId="77777777" w:rsidR="00D50FF2" w:rsidRPr="00A96E36" w:rsidRDefault="00D50FF2" w:rsidP="00127A21">
      <w:pPr>
        <w:spacing w:before="60"/>
        <w:ind w:left="567"/>
        <w:rPr>
          <w:rFonts w:ascii="Calibri" w:hAnsi="Calibri" w:cs="Calibri"/>
          <w:shd w:val="clear" w:color="auto" w:fill="FFFF00"/>
        </w:rPr>
      </w:pPr>
      <w:r w:rsidRPr="00A96E36">
        <w:rPr>
          <w:rFonts w:ascii="Calibri" w:hAnsi="Calibri" w:cs="Calibri"/>
        </w:rPr>
        <w:t>W przypadku, gdy pozew zostanie wniesiony bezpośrednio do Ubezpieczyciela, Ubezpieczyciel winien jest niezwłocznie powiadomić o powyższym fakcie Ubezpieczonego za pośrednictwem brokera przekazując skan pozwu.</w:t>
      </w:r>
    </w:p>
    <w:p w14:paraId="35D95B33" w14:textId="77777777" w:rsidR="00D50FF2" w:rsidRPr="00A96E36" w:rsidRDefault="00D50FF2" w:rsidP="00127A21">
      <w:pPr>
        <w:ind w:firstLine="708"/>
        <w:rPr>
          <w:rFonts w:ascii="Calibri" w:hAnsi="Calibri" w:cs="Calibri"/>
          <w:shd w:val="clear" w:color="auto" w:fill="FFFF00"/>
        </w:rPr>
      </w:pPr>
    </w:p>
    <w:p w14:paraId="6E8C772F" w14:textId="77777777" w:rsidR="00D50FF2" w:rsidRPr="00A96E36" w:rsidRDefault="00D50FF2" w:rsidP="00127A21">
      <w:pPr>
        <w:ind w:firstLine="708"/>
        <w:rPr>
          <w:rFonts w:ascii="Calibri" w:hAnsi="Calibri" w:cs="Calibri"/>
        </w:rPr>
      </w:pPr>
    </w:p>
    <w:p w14:paraId="1DC5471A" w14:textId="77777777" w:rsidR="00BF74D2" w:rsidRPr="005F2695" w:rsidRDefault="00D50FF2" w:rsidP="005F2695">
      <w:pPr>
        <w:ind w:firstLine="708"/>
        <w:rPr>
          <w:rFonts w:ascii="Calibri" w:hAnsi="Calibri" w:cs="Calibri"/>
          <w:i/>
          <w:iCs/>
          <w:shd w:val="clear" w:color="auto" w:fill="FFFF00"/>
        </w:rPr>
      </w:pPr>
      <w:r w:rsidRPr="00A96E36">
        <w:rPr>
          <w:rFonts w:ascii="Calibri" w:hAnsi="Calibri" w:cs="Calibri"/>
          <w:i/>
          <w:iCs/>
        </w:rPr>
        <w:t>Procedury wraz ze wzorami druków zgłoszenia szkód, które będą miały zastosowanie przy realizacji Umowy Generalnej Ubezpieczenia w odniesieniu do poszczególnych sekcji umowy ubezpieczenia zostaną uszczegółowione przez strony w terminie 30 dni od daty podpisania Umowy. Ubezpieczyciel będzie realizował Procedury Realizacji Umowy Generalnej Ubezpieczenia ustalone z uwzględnieniem zasad postępowania określonych w  Głównych Założeniach Procedury Realizacji Umowy Generalnej Ubezpieczenia, które będą postawą do opracowania Procedur Realizacji Umowy Generalnej Ubezpieczenia</w:t>
      </w:r>
      <w:r w:rsidRPr="00A96E36">
        <w:rPr>
          <w:rFonts w:ascii="Calibri" w:hAnsi="Calibri" w:cs="Calibri"/>
          <w:b/>
          <w:i/>
          <w:iCs/>
          <w:smallCaps/>
        </w:rPr>
        <w:t>.</w:t>
      </w:r>
    </w:p>
    <w:p w14:paraId="34458231" w14:textId="77777777" w:rsidR="00DD1E86" w:rsidRDefault="00DD1E86" w:rsidP="00DD1E86">
      <w:pPr>
        <w:pStyle w:val="Nagwek1"/>
        <w:jc w:val="right"/>
        <w:rPr>
          <w:sz w:val="20"/>
          <w:szCs w:val="20"/>
          <w:lang w:val="pl-PL"/>
        </w:rPr>
      </w:pPr>
      <w:bookmarkStart w:id="1" w:name="_Toc82001645"/>
      <w:bookmarkStart w:id="2" w:name="_Toc165368103"/>
      <w:bookmarkStart w:id="3" w:name="_Toc165368155"/>
      <w:bookmarkStart w:id="4" w:name="_Hlk166594201"/>
      <w:bookmarkStart w:id="5" w:name="_Hlk168582809"/>
    </w:p>
    <w:bookmarkEnd w:id="0"/>
    <w:bookmarkEnd w:id="1"/>
    <w:bookmarkEnd w:id="2"/>
    <w:bookmarkEnd w:id="3"/>
    <w:bookmarkEnd w:id="4"/>
    <w:bookmarkEnd w:id="5"/>
    <w:p w14:paraId="69A07228" w14:textId="77777777" w:rsidR="00DD1E86" w:rsidRDefault="00DD1E86" w:rsidP="00DD1E86">
      <w:pPr>
        <w:rPr>
          <w:lang w:eastAsia="x-none"/>
        </w:rPr>
      </w:pPr>
    </w:p>
    <w:sectPr w:rsidR="00DD1E86" w:rsidSect="00291107">
      <w:headerReference w:type="default" r:id="rId8"/>
      <w:footerReference w:type="even" r:id="rId9"/>
      <w:footerReference w:type="default" r:id="rId10"/>
      <w:pgSz w:w="11906" w:h="16838"/>
      <w:pgMar w:top="1417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5D8CF" w14:textId="77777777" w:rsidR="00816385" w:rsidRDefault="00816385" w:rsidP="003F1B19">
      <w:r>
        <w:separator/>
      </w:r>
    </w:p>
  </w:endnote>
  <w:endnote w:type="continuationSeparator" w:id="0">
    <w:p w14:paraId="3D8D0311" w14:textId="77777777" w:rsidR="00816385" w:rsidRDefault="00816385" w:rsidP="003F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ormataCnLtCE">
    <w:altName w:val="Courier New"/>
    <w:charset w:val="EE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EE"/>
    <w:family w:val="auto"/>
    <w:pitch w:val="variable"/>
  </w:font>
  <w:font w:name="News Gothic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522C" w14:textId="77777777" w:rsidR="0091003B" w:rsidRPr="002E0770" w:rsidRDefault="0091003B" w:rsidP="003D57B8">
    <w:pPr>
      <w:pStyle w:val="Stopka"/>
      <w:jc w:val="right"/>
      <w:rPr>
        <w:rFonts w:ascii="Calibri" w:hAnsi="Calibri" w:cs="Calibri"/>
        <w:b/>
        <w:sz w:val="18"/>
        <w:szCs w:val="18"/>
      </w:rPr>
    </w:pPr>
    <w:r w:rsidRPr="002E0770">
      <w:rPr>
        <w:rFonts w:ascii="Calibri" w:hAnsi="Calibri" w:cs="Calibri"/>
        <w:b/>
        <w:sz w:val="18"/>
        <w:szCs w:val="18"/>
      </w:rPr>
      <w:fldChar w:fldCharType="begin"/>
    </w:r>
    <w:r w:rsidRPr="002E0770">
      <w:rPr>
        <w:rFonts w:ascii="Calibri" w:hAnsi="Calibri" w:cs="Calibri"/>
        <w:b/>
        <w:sz w:val="18"/>
        <w:szCs w:val="18"/>
      </w:rPr>
      <w:instrText>PAGE   \* MERGEFORMAT</w:instrText>
    </w:r>
    <w:r w:rsidRPr="002E0770">
      <w:rPr>
        <w:rFonts w:ascii="Calibri" w:hAnsi="Calibri" w:cs="Calibri"/>
        <w:b/>
        <w:sz w:val="18"/>
        <w:szCs w:val="18"/>
      </w:rPr>
      <w:fldChar w:fldCharType="separate"/>
    </w:r>
    <w:r w:rsidR="00C430CF" w:rsidRPr="00C430CF">
      <w:rPr>
        <w:rFonts w:ascii="Calibri" w:hAnsi="Calibri" w:cs="Calibri"/>
        <w:b/>
        <w:noProof/>
        <w:sz w:val="18"/>
        <w:szCs w:val="18"/>
        <w:lang w:val="pl-PL"/>
      </w:rPr>
      <w:t>122</w:t>
    </w:r>
    <w:r w:rsidRPr="002E0770">
      <w:rPr>
        <w:rFonts w:ascii="Calibri" w:hAnsi="Calibri" w:cs="Calibri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348F7" w14:textId="77777777" w:rsidR="0091003B" w:rsidRPr="003D57B8" w:rsidRDefault="0091003B" w:rsidP="003D57B8">
    <w:pPr>
      <w:pStyle w:val="Stopka"/>
      <w:rPr>
        <w:rFonts w:ascii="Calibri" w:hAnsi="Calibri"/>
        <w:b/>
        <w:sz w:val="18"/>
        <w:szCs w:val="18"/>
        <w:lang w:val="pl-PL"/>
      </w:rPr>
    </w:pPr>
    <w:r w:rsidRPr="003D57B8">
      <w:rPr>
        <w:rFonts w:ascii="Calibri" w:hAnsi="Calibri"/>
        <w:b/>
        <w:sz w:val="18"/>
        <w:szCs w:val="18"/>
      </w:rPr>
      <w:fldChar w:fldCharType="begin"/>
    </w:r>
    <w:r w:rsidRPr="003D57B8">
      <w:rPr>
        <w:rFonts w:ascii="Calibri" w:hAnsi="Calibri"/>
        <w:b/>
        <w:sz w:val="18"/>
        <w:szCs w:val="18"/>
      </w:rPr>
      <w:instrText xml:space="preserve"> PAGE   \* MERGEFORMAT </w:instrText>
    </w:r>
    <w:r w:rsidRPr="003D57B8">
      <w:rPr>
        <w:rFonts w:ascii="Calibri" w:hAnsi="Calibri"/>
        <w:b/>
        <w:sz w:val="18"/>
        <w:szCs w:val="18"/>
      </w:rPr>
      <w:fldChar w:fldCharType="separate"/>
    </w:r>
    <w:r w:rsidR="00C430CF">
      <w:rPr>
        <w:rFonts w:ascii="Calibri" w:hAnsi="Calibri"/>
        <w:b/>
        <w:noProof/>
        <w:sz w:val="18"/>
        <w:szCs w:val="18"/>
      </w:rPr>
      <w:t>123</w:t>
    </w:r>
    <w:r w:rsidRPr="003D57B8">
      <w:rPr>
        <w:rFonts w:ascii="Calibri" w:hAnsi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6DA4A" w14:textId="77777777" w:rsidR="00816385" w:rsidRDefault="00816385" w:rsidP="003F1B19">
      <w:r>
        <w:separator/>
      </w:r>
    </w:p>
  </w:footnote>
  <w:footnote w:type="continuationSeparator" w:id="0">
    <w:p w14:paraId="09C89D45" w14:textId="77777777" w:rsidR="00816385" w:rsidRDefault="00816385" w:rsidP="003F1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7" w:type="dxa"/>
      <w:tblBorders>
        <w:bottom w:val="single" w:sz="2" w:space="0" w:color="auto"/>
      </w:tblBorders>
      <w:tblLook w:val="04A0" w:firstRow="1" w:lastRow="0" w:firstColumn="1" w:lastColumn="0" w:noHBand="0" w:noVBand="1"/>
    </w:tblPr>
    <w:tblGrid>
      <w:gridCol w:w="9747"/>
    </w:tblGrid>
    <w:tr w:rsidR="006A376E" w:rsidRPr="000771D8" w14:paraId="50F38386" w14:textId="77777777" w:rsidTr="00562A84">
      <w:tc>
        <w:tcPr>
          <w:tcW w:w="9747" w:type="dxa"/>
        </w:tcPr>
        <w:p w14:paraId="4722F5F9" w14:textId="1CD6091D" w:rsidR="005A2627" w:rsidRPr="00727DD4" w:rsidRDefault="006A376E" w:rsidP="005A2627">
          <w:pPr>
            <w:pStyle w:val="Tekstpodstawowy"/>
            <w:spacing w:after="40"/>
            <w:jc w:val="center"/>
            <w:rPr>
              <w:rFonts w:ascii="Calibri" w:hAnsi="Calibri" w:cs="Calibri"/>
              <w:i/>
              <w:iCs/>
              <w:sz w:val="16"/>
              <w:szCs w:val="16"/>
            </w:rPr>
          </w:pPr>
          <w:bookmarkStart w:id="6" w:name="_Hlk195616223"/>
          <w:bookmarkStart w:id="7" w:name="_Hlk206064868"/>
          <w:bookmarkStart w:id="8" w:name="_Hlk206064482"/>
          <w:r w:rsidRPr="00727DD4">
            <w:rPr>
              <w:rFonts w:ascii="Calibri" w:hAnsi="Calibri" w:cs="Calibri"/>
              <w:i/>
              <w:iCs/>
              <w:sz w:val="16"/>
              <w:szCs w:val="16"/>
            </w:rPr>
            <w:t>„</w:t>
          </w:r>
          <w:r w:rsidR="00291107" w:rsidRPr="00727DD4">
            <w:rPr>
              <w:rFonts w:ascii="Calibri" w:hAnsi="Calibri" w:cs="Calibri"/>
              <w:i/>
              <w:iCs/>
              <w:sz w:val="16"/>
              <w:szCs w:val="16"/>
            </w:rPr>
            <w:t xml:space="preserve">Ubezpieczenie </w:t>
          </w:r>
          <w:bookmarkStart w:id="9" w:name="_Hlk214203680"/>
          <w:bookmarkStart w:id="10" w:name="_Hlk214203914"/>
          <w:r w:rsidR="00C813A3" w:rsidRPr="00727DD4">
            <w:rPr>
              <w:rFonts w:ascii="Calibri" w:hAnsi="Calibri" w:cs="Calibri"/>
              <w:i/>
              <w:iCs/>
              <w:sz w:val="16"/>
              <w:szCs w:val="16"/>
            </w:rPr>
            <w:t xml:space="preserve">Gminy </w:t>
          </w:r>
          <w:r w:rsidR="003F222D">
            <w:rPr>
              <w:rFonts w:ascii="Calibri" w:hAnsi="Calibri" w:cs="Calibri"/>
              <w:i/>
              <w:iCs/>
              <w:sz w:val="16"/>
              <w:szCs w:val="16"/>
            </w:rPr>
            <w:t xml:space="preserve">Biała Rawska </w:t>
          </w:r>
          <w:r w:rsidR="00C813A3" w:rsidRPr="00727DD4">
            <w:rPr>
              <w:rFonts w:ascii="Calibri" w:hAnsi="Calibri" w:cs="Calibri"/>
              <w:i/>
              <w:iCs/>
              <w:sz w:val="16"/>
              <w:szCs w:val="16"/>
            </w:rPr>
            <w:t>w okresie od 01.</w:t>
          </w:r>
          <w:r w:rsidR="00C813A3">
            <w:rPr>
              <w:rFonts w:ascii="Calibri" w:hAnsi="Calibri" w:cs="Calibri"/>
              <w:i/>
              <w:iCs/>
              <w:sz w:val="16"/>
              <w:szCs w:val="16"/>
            </w:rPr>
            <w:t>01</w:t>
          </w:r>
          <w:r w:rsidR="00C813A3" w:rsidRPr="00727DD4">
            <w:rPr>
              <w:rFonts w:ascii="Calibri" w:hAnsi="Calibri" w:cs="Calibri"/>
              <w:i/>
              <w:iCs/>
              <w:sz w:val="16"/>
              <w:szCs w:val="16"/>
            </w:rPr>
            <w:t>.202</w:t>
          </w:r>
          <w:r w:rsidR="00C813A3">
            <w:rPr>
              <w:rFonts w:ascii="Calibri" w:hAnsi="Calibri" w:cs="Calibri"/>
              <w:i/>
              <w:iCs/>
              <w:sz w:val="16"/>
              <w:szCs w:val="16"/>
            </w:rPr>
            <w:t>6</w:t>
          </w:r>
          <w:r w:rsidR="00C813A3" w:rsidRPr="00727DD4">
            <w:rPr>
              <w:rFonts w:ascii="Calibri" w:hAnsi="Calibri" w:cs="Calibri"/>
              <w:i/>
              <w:iCs/>
              <w:sz w:val="16"/>
              <w:szCs w:val="16"/>
            </w:rPr>
            <w:t xml:space="preserve"> r. do 31.1</w:t>
          </w:r>
          <w:r w:rsidR="00C813A3">
            <w:rPr>
              <w:rFonts w:ascii="Calibri" w:hAnsi="Calibri" w:cs="Calibri"/>
              <w:i/>
              <w:iCs/>
              <w:sz w:val="16"/>
              <w:szCs w:val="16"/>
            </w:rPr>
            <w:t>2</w:t>
          </w:r>
          <w:r w:rsidR="00C813A3" w:rsidRPr="00727DD4">
            <w:rPr>
              <w:rFonts w:ascii="Calibri" w:hAnsi="Calibri" w:cs="Calibri"/>
              <w:i/>
              <w:iCs/>
              <w:sz w:val="16"/>
              <w:szCs w:val="16"/>
            </w:rPr>
            <w:t>.</w:t>
          </w:r>
          <w:bookmarkEnd w:id="9"/>
          <w:r w:rsidR="00C813A3" w:rsidRPr="00727DD4">
            <w:rPr>
              <w:rFonts w:ascii="Calibri" w:hAnsi="Calibri" w:cs="Calibri"/>
              <w:i/>
              <w:iCs/>
              <w:sz w:val="16"/>
              <w:szCs w:val="16"/>
            </w:rPr>
            <w:t>2027 r.”</w:t>
          </w:r>
          <w:bookmarkEnd w:id="6"/>
          <w:bookmarkEnd w:id="10"/>
        </w:p>
        <w:p w14:paraId="23431C3D" w14:textId="2C5E630A" w:rsidR="006A376E" w:rsidRPr="00727DD4" w:rsidRDefault="006A376E" w:rsidP="005A2627">
          <w:pPr>
            <w:pStyle w:val="Tekstpodstawowy"/>
            <w:spacing w:after="40"/>
            <w:jc w:val="center"/>
            <w:rPr>
              <w:rFonts w:ascii="Calibri" w:hAnsi="Calibri" w:cs="Calibri"/>
              <w:i/>
              <w:iCs/>
              <w:sz w:val="16"/>
              <w:szCs w:val="16"/>
            </w:rPr>
          </w:pPr>
          <w:r w:rsidRPr="00727DD4">
            <w:rPr>
              <w:rFonts w:ascii="Calibri" w:hAnsi="Calibri" w:cs="Calibri"/>
              <w:i/>
              <w:iCs/>
              <w:sz w:val="16"/>
              <w:szCs w:val="16"/>
            </w:rPr>
            <w:t xml:space="preserve">Oznaczenie sprawy: </w:t>
          </w:r>
          <w:r w:rsidR="00446A4C">
            <w:rPr>
              <w:rFonts w:ascii="Calibri" w:hAnsi="Calibri" w:cs="Calibri"/>
              <w:i/>
              <w:iCs/>
              <w:sz w:val="16"/>
              <w:szCs w:val="16"/>
            </w:rPr>
            <w:t>RG.271.20.2025</w:t>
          </w:r>
        </w:p>
        <w:p w14:paraId="609F0E46" w14:textId="77777777" w:rsidR="006A376E" w:rsidRPr="00E14E67" w:rsidRDefault="00E14E67" w:rsidP="00E14E67">
          <w:pPr>
            <w:pStyle w:val="Tekstpodstawowy"/>
            <w:spacing w:after="40"/>
            <w:jc w:val="center"/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pl-PL"/>
            </w:rPr>
          </w:pPr>
          <w:bookmarkStart w:id="11" w:name="_Toc82001627"/>
          <w:bookmarkStart w:id="12" w:name="_Toc165368085"/>
          <w:bookmarkStart w:id="13" w:name="_Toc165368137"/>
          <w:bookmarkStart w:id="14" w:name="IIdzia%C5%82"/>
          <w:r w:rsidRPr="00E14E67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pl-PL"/>
            </w:rPr>
            <w:t xml:space="preserve">Załącznik nr </w:t>
          </w:r>
          <w:r w:rsidR="00562A84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pl-PL"/>
            </w:rPr>
            <w:t>6</w:t>
          </w:r>
          <w:r w:rsidRPr="00E14E67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pl-PL"/>
            </w:rPr>
            <w:t xml:space="preserve"> do SWZ </w:t>
          </w:r>
          <w:bookmarkEnd w:id="7"/>
          <w:bookmarkEnd w:id="11"/>
          <w:bookmarkEnd w:id="12"/>
          <w:bookmarkEnd w:id="13"/>
          <w:bookmarkEnd w:id="14"/>
          <w:r w:rsidR="00562A84" w:rsidRPr="00562A84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pl-PL"/>
            </w:rPr>
            <w:t xml:space="preserve">GŁÓWNE ZAŁOŻENIA PROCEDURY OBSŁUGI UMOWY GENERALNEJ UBEZPIECZENIA </w:t>
          </w:r>
        </w:p>
      </w:tc>
    </w:tr>
    <w:bookmarkEnd w:id="8"/>
  </w:tbl>
  <w:p w14:paraId="29097B55" w14:textId="77777777" w:rsidR="006A376E" w:rsidRDefault="006A37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AF4445E"/>
    <w:styleLink w:val="Artykusekcj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B"/>
    <w:multiLevelType w:val="multilevel"/>
    <w:tmpl w:val="0000000B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  <w:color w:val="auto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0D"/>
    <w:multiLevelType w:val="multilevel"/>
    <w:tmpl w:val="7CEAB1DC"/>
    <w:name w:val="WW8Num49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Calibri" w:eastAsia="Arial Unicode MS" w:hAnsi="Calibri" w:cs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E"/>
    <w:multiLevelType w:val="multilevel"/>
    <w:tmpl w:val="0000000E"/>
    <w:name w:val="WW8Num5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4" w15:restartNumberingAfterBreak="0">
    <w:nsid w:val="00000010"/>
    <w:multiLevelType w:val="multilevel"/>
    <w:tmpl w:val="F4503C06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5" w15:restartNumberingAfterBreak="0">
    <w:nsid w:val="00000011"/>
    <w:multiLevelType w:val="multilevel"/>
    <w:tmpl w:val="53A8D478"/>
    <w:name w:val="WW8Num53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30" w:hanging="720"/>
      </w:pPr>
      <w:rPr>
        <w:rFonts w:ascii="Calibri" w:hAnsi="Calibri" w:cs="Calibri" w:hint="default"/>
        <w:b w:val="0"/>
        <w:bCs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621"/>
        </w:tabs>
        <w:ind w:left="2781" w:hanging="1080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6" w15:restartNumberingAfterBreak="0">
    <w:nsid w:val="00000012"/>
    <w:multiLevelType w:val="singleLevel"/>
    <w:tmpl w:val="00000012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2912" w:hanging="360"/>
      </w:pPr>
      <w:rPr>
        <w:rFonts w:ascii="Calibri" w:hAnsi="Calibri" w:cs="Calibri" w:hint="default"/>
        <w:b w:val="0"/>
        <w:sz w:val="20"/>
        <w:szCs w:val="20"/>
      </w:rPr>
    </w:lvl>
  </w:abstractNum>
  <w:abstractNum w:abstractNumId="7" w15:restartNumberingAfterBreak="0">
    <w:nsid w:val="00000013"/>
    <w:multiLevelType w:val="multilevel"/>
    <w:tmpl w:val="B5D8B56A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smallCap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1713" w:hanging="720"/>
      </w:pPr>
      <w:rPr>
        <w:rFonts w:ascii="Calibri" w:hAnsi="Calibri" w:cs="Calibri" w:hint="default"/>
        <w:b w:val="0"/>
        <w:smallCap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0"/>
        <w:szCs w:val="20"/>
      </w:rPr>
    </w:lvl>
  </w:abstractNum>
  <w:abstractNum w:abstractNumId="8" w15:restartNumberingAfterBreak="0">
    <w:nsid w:val="00000014"/>
    <w:multiLevelType w:val="multilevel"/>
    <w:tmpl w:val="00000014"/>
    <w:name w:val="WW8Num56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0000016"/>
    <w:multiLevelType w:val="singleLevel"/>
    <w:tmpl w:val="00000016"/>
    <w:name w:val="WW8Num58"/>
    <w:lvl w:ilvl="0">
      <w:start w:val="1"/>
      <w:numFmt w:val="decimal"/>
      <w:lvlText w:val="1.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18"/>
    <w:multiLevelType w:val="multilevel"/>
    <w:tmpl w:val="D41E19CA"/>
    <w:name w:val="WW8Num6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strike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Calibri" w:hAnsi="Calibri" w:cs="Calibri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Calibri" w:hAnsi="Calibri" w:cs="Calibri" w:hint="default"/>
        <w:sz w:val="20"/>
        <w:szCs w:val="20"/>
      </w:rPr>
    </w:lvl>
  </w:abstractNum>
  <w:abstractNum w:abstractNumId="11" w15:restartNumberingAfterBreak="0">
    <w:nsid w:val="00000019"/>
    <w:multiLevelType w:val="multilevel"/>
    <w:tmpl w:val="D638DFCA"/>
    <w:name w:val="WW8Num6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bCs/>
        <w:smallCaps/>
        <w:sz w:val="20"/>
        <w:szCs w:val="20"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bCs/>
        <w:smallCaps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bCs/>
        <w:smallCaps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bCs/>
        <w:smallCaps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bCs/>
        <w:smallCaps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bCs/>
        <w:smallCaps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bCs/>
        <w:smallCaps/>
        <w:sz w:val="20"/>
        <w:szCs w:val="20"/>
      </w:rPr>
    </w:lvl>
  </w:abstractNum>
  <w:abstractNum w:abstractNumId="12" w15:restartNumberingAfterBreak="0">
    <w:nsid w:val="0000001B"/>
    <w:multiLevelType w:val="multilevel"/>
    <w:tmpl w:val="0000001B"/>
    <w:name w:val="WW8Num63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ascii="Calibri" w:eastAsia="Arial Unicode MS" w:hAnsi="Calibri" w:cs="Arial Unicode MS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Calibri" w:eastAsia="Arial Unicode MS" w:hAnsi="Calibri" w:cs="Calibri" w:hint="default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000001F"/>
    <w:multiLevelType w:val="singleLevel"/>
    <w:tmpl w:val="0000001F"/>
    <w:name w:val="WW8Num68"/>
    <w:lvl w:ilvl="0">
      <w:start w:val="1"/>
      <w:numFmt w:val="decimal"/>
      <w:lvlText w:val="1.%1"/>
      <w:lvlJc w:val="left"/>
      <w:pPr>
        <w:tabs>
          <w:tab w:val="num" w:pos="0"/>
        </w:tabs>
        <w:ind w:left="607" w:hanging="360"/>
      </w:pPr>
      <w:rPr>
        <w:rFonts w:hint="default"/>
      </w:rPr>
    </w:lvl>
  </w:abstractNum>
  <w:abstractNum w:abstractNumId="14" w15:restartNumberingAfterBreak="0">
    <w:nsid w:val="00000020"/>
    <w:multiLevelType w:val="singleLevel"/>
    <w:tmpl w:val="00000020"/>
    <w:name w:val="WW8Num69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15" w15:restartNumberingAfterBreak="0">
    <w:nsid w:val="00000024"/>
    <w:multiLevelType w:val="multilevel"/>
    <w:tmpl w:val="48DC74E8"/>
    <w:name w:val="WW8Num7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Calibri" w:eastAsia="Arial Unicode MS" w:hAnsi="Calibri" w:cs="Calibri" w:hint="default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160" w:hanging="720"/>
      </w:pPr>
      <w:rPr>
        <w:rFonts w:ascii="Calibri" w:eastAsia="Arial Unicode MS" w:hAnsi="Calibri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ascii="Calibri" w:eastAsia="Arial Unicode MS" w:hAnsi="Calibri" w:cs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ascii="Calibri" w:eastAsia="Arial Unicode MS" w:hAnsi="Calibri" w:cs="Calibr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ascii="Calibri" w:eastAsia="Arial Unicode MS" w:hAnsi="Calibri" w:cs="Calibri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440"/>
      </w:pPr>
      <w:rPr>
        <w:rFonts w:ascii="Calibri" w:eastAsia="Arial Unicode MS" w:hAnsi="Calibri" w:cs="Calibri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800"/>
      </w:pPr>
      <w:rPr>
        <w:rFonts w:ascii="Calibri" w:eastAsia="Arial Unicode MS" w:hAnsi="Calibri" w:cs="Calibri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600" w:hanging="2160"/>
      </w:pPr>
      <w:rPr>
        <w:rFonts w:ascii="Calibri" w:eastAsia="Arial Unicode MS" w:hAnsi="Calibri" w:cs="Calibri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2160"/>
      </w:pPr>
      <w:rPr>
        <w:rFonts w:ascii="Calibri" w:eastAsia="Arial Unicode MS" w:hAnsi="Calibri" w:cs="Calibri" w:hint="default"/>
        <w:sz w:val="20"/>
        <w:szCs w:val="20"/>
      </w:rPr>
    </w:lvl>
  </w:abstractNum>
  <w:abstractNum w:abstractNumId="16" w15:restartNumberingAfterBreak="0">
    <w:nsid w:val="00000025"/>
    <w:multiLevelType w:val="singleLevel"/>
    <w:tmpl w:val="F2C4E1D6"/>
    <w:name w:val="WW8Num74"/>
    <w:lvl w:ilvl="0">
      <w:start w:val="1"/>
      <w:numFmt w:val="decimal"/>
      <w:lvlText w:val="1.%1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</w:rPr>
    </w:lvl>
  </w:abstractNum>
  <w:abstractNum w:abstractNumId="17" w15:restartNumberingAfterBreak="0">
    <w:nsid w:val="00000027"/>
    <w:multiLevelType w:val="singleLevel"/>
    <w:tmpl w:val="66B0ED54"/>
    <w:name w:val="WW8Num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color w:val="auto"/>
        <w:sz w:val="20"/>
        <w:szCs w:val="20"/>
        <w:lang w:val="x-none"/>
      </w:rPr>
    </w:lvl>
  </w:abstractNum>
  <w:abstractNum w:abstractNumId="18" w15:restartNumberingAfterBreak="0">
    <w:nsid w:val="00000028"/>
    <w:multiLevelType w:val="multilevel"/>
    <w:tmpl w:val="00000028"/>
    <w:name w:val="WW8Num7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ascii="Calibri" w:hAnsi="Calibri" w:cs="Calibri" w:hint="default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ascii="Calibri" w:hAnsi="Calibri" w:cs="Calibri" w:hint="default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ascii="Calibri" w:hAnsi="Calibri" w:cs="Calibri" w:hint="default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ascii="Calibri" w:hAnsi="Calibri" w:cs="Calibri" w:hint="default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ascii="Calibri" w:hAnsi="Calibri" w:cs="Calibri" w:hint="default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ascii="Calibri" w:hAnsi="Calibri" w:cs="Calibri" w:hint="default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ascii="Calibri" w:hAnsi="Calibri" w:cs="Calibri" w:hint="default"/>
        <w:sz w:val="20"/>
        <w:szCs w:val="20"/>
        <w:lang w:val="pl-PL"/>
      </w:rPr>
    </w:lvl>
  </w:abstractNum>
  <w:abstractNum w:abstractNumId="19" w15:restartNumberingAfterBreak="0">
    <w:nsid w:val="0000002A"/>
    <w:multiLevelType w:val="multilevel"/>
    <w:tmpl w:val="0000002A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20" w15:restartNumberingAfterBreak="0">
    <w:nsid w:val="0000002C"/>
    <w:multiLevelType w:val="multilevel"/>
    <w:tmpl w:val="B3402050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Calibri" w:hAnsi="Calibri" w:cs="Calibri" w:hint="default"/>
        <w:b w:val="0"/>
        <w:color w:val="auto"/>
        <w:sz w:val="20"/>
        <w:szCs w:val="20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287" w:hanging="720"/>
      </w:pPr>
      <w:rPr>
        <w:rFonts w:ascii="Calibri" w:hAnsi="Calibri" w:cs="Calibri" w:hint="default"/>
        <w:b w:val="0"/>
        <w:sz w:val="20"/>
        <w:szCs w:val="2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1" w15:restartNumberingAfterBreak="0">
    <w:nsid w:val="0000002D"/>
    <w:multiLevelType w:val="singleLevel"/>
    <w:tmpl w:val="0000002D"/>
    <w:name w:val="WW8Num84"/>
    <w:lvl w:ilvl="0">
      <w:start w:val="1"/>
      <w:numFmt w:val="decimal"/>
      <w:lvlText w:val="%1)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</w:abstractNum>
  <w:abstractNum w:abstractNumId="22" w15:restartNumberingAfterBreak="0">
    <w:nsid w:val="00000030"/>
    <w:multiLevelType w:val="singleLevel"/>
    <w:tmpl w:val="86ECB370"/>
    <w:name w:val="WW8Num87"/>
    <w:lvl w:ilvl="0">
      <w:start w:val="1"/>
      <w:numFmt w:val="decimal"/>
      <w:lvlText w:val="1.%1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</w:rPr>
    </w:lvl>
  </w:abstractNum>
  <w:abstractNum w:abstractNumId="23" w15:restartNumberingAfterBreak="0">
    <w:nsid w:val="00000031"/>
    <w:multiLevelType w:val="singleLevel"/>
    <w:tmpl w:val="443C3B12"/>
    <w:name w:val="WW8Num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auto"/>
        <w:sz w:val="20"/>
        <w:szCs w:val="20"/>
        <w:lang w:val="x-none"/>
      </w:rPr>
    </w:lvl>
  </w:abstractNum>
  <w:abstractNum w:abstractNumId="24" w15:restartNumberingAfterBreak="0">
    <w:nsid w:val="00000032"/>
    <w:multiLevelType w:val="multilevel"/>
    <w:tmpl w:val="00000032"/>
    <w:name w:val="WW8Num8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  <w:color w:val="auto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00000033"/>
    <w:multiLevelType w:val="multilevel"/>
    <w:tmpl w:val="60DC6FAE"/>
    <w:name w:val="WW8Num90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6" w15:restartNumberingAfterBreak="0">
    <w:nsid w:val="00000034"/>
    <w:multiLevelType w:val="multilevel"/>
    <w:tmpl w:val="00000034"/>
    <w:name w:val="WW8Num9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Calibri" w:eastAsia="Verdana" w:hAnsi="Calibri" w:cs="Verdana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35"/>
    <w:multiLevelType w:val="multilevel"/>
    <w:tmpl w:val="4CB8884E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Arial Unicode MS" w:hAnsi="Calibri" w:cs="Calibri" w:hint="default"/>
        <w:b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ascii="Verdana" w:hAnsi="Verdana" w:cs="Verdana" w:hint="default"/>
        <w:strike w:val="0"/>
        <w:dstrike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00000036"/>
    <w:multiLevelType w:val="multilevel"/>
    <w:tmpl w:val="00000036"/>
    <w:name w:val="WW8Num9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eastAsia="Arial Unicode MS" w:hint="default"/>
      </w:rPr>
    </w:lvl>
  </w:abstractNum>
  <w:abstractNum w:abstractNumId="29" w15:restartNumberingAfterBreak="0">
    <w:nsid w:val="00000037"/>
    <w:multiLevelType w:val="singleLevel"/>
    <w:tmpl w:val="00000037"/>
    <w:name w:val="WW8Num94"/>
    <w:lvl w:ilvl="0">
      <w:start w:val="1"/>
      <w:numFmt w:val="decimal"/>
      <w:lvlText w:val="%1)"/>
      <w:lvlJc w:val="left"/>
      <w:pPr>
        <w:tabs>
          <w:tab w:val="num" w:pos="0"/>
        </w:tabs>
        <w:ind w:left="2856" w:hanging="360"/>
      </w:pPr>
      <w:rPr>
        <w:rFonts w:ascii="Calibri" w:hAnsi="Calibri" w:cs="Calibri"/>
        <w:sz w:val="20"/>
        <w:szCs w:val="20"/>
        <w:lang w:val="pl-PL"/>
      </w:rPr>
    </w:lvl>
  </w:abstractNum>
  <w:abstractNum w:abstractNumId="30" w15:restartNumberingAfterBreak="0">
    <w:nsid w:val="00000038"/>
    <w:multiLevelType w:val="singleLevel"/>
    <w:tmpl w:val="BFE2E098"/>
    <w:name w:val="WW8Num9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auto"/>
        <w:sz w:val="20"/>
        <w:szCs w:val="20"/>
      </w:rPr>
    </w:lvl>
  </w:abstractNum>
  <w:abstractNum w:abstractNumId="31" w15:restartNumberingAfterBreak="0">
    <w:nsid w:val="00000039"/>
    <w:multiLevelType w:val="singleLevel"/>
    <w:tmpl w:val="722223FC"/>
    <w:name w:val="WW8Num9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32" w15:restartNumberingAfterBreak="0">
    <w:nsid w:val="0000003A"/>
    <w:multiLevelType w:val="multilevel"/>
    <w:tmpl w:val="0000003A"/>
    <w:name w:val="WW8Num98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0000003D"/>
    <w:multiLevelType w:val="multilevel"/>
    <w:tmpl w:val="0000003D"/>
    <w:name w:val="WW8Num101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0000003F"/>
    <w:multiLevelType w:val="multilevel"/>
    <w:tmpl w:val="0000003F"/>
    <w:name w:val="WW8Num103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hAnsi="Verdana" w:cs="Verdana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ascii="Verdana" w:hAnsi="Verdana" w:cs="Verdana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  <w:strike w:val="0"/>
        <w:dstrike w:val="0"/>
        <w:color w:val="auto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  <w:strike w:val="0"/>
        <w:dstrike w:val="0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 w:val="0"/>
        <w:strike w:val="0"/>
        <w:dstrike w:val="0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  <w:b w:val="0"/>
        <w:strike w:val="0"/>
        <w:dstrike w:val="0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  <w:strike w:val="0"/>
        <w:dstrike w:val="0"/>
        <w:color w:val="auto"/>
        <w:u w:val="none"/>
      </w:rPr>
    </w:lvl>
  </w:abstractNum>
  <w:abstractNum w:abstractNumId="35" w15:restartNumberingAfterBreak="0">
    <w:nsid w:val="00000040"/>
    <w:multiLevelType w:val="multilevel"/>
    <w:tmpl w:val="00000040"/>
    <w:name w:val="WW8Num1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  <w:rPr>
        <w:rFonts w:cs="Arial" w:hint="default"/>
      </w:rPr>
    </w:lvl>
  </w:abstractNum>
  <w:abstractNum w:abstractNumId="36" w15:restartNumberingAfterBreak="0">
    <w:nsid w:val="00000043"/>
    <w:multiLevelType w:val="multilevel"/>
    <w:tmpl w:val="00000043"/>
    <w:name w:val="WW8Num107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00000044"/>
    <w:multiLevelType w:val="multilevel"/>
    <w:tmpl w:val="00000044"/>
    <w:name w:val="WW8Num108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48"/>
    <w:multiLevelType w:val="singleLevel"/>
    <w:tmpl w:val="00000048"/>
    <w:name w:val="WW8Num1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Verdana"/>
        <w:b w:val="0"/>
        <w:bCs/>
        <w:color w:val="000000"/>
        <w:sz w:val="20"/>
        <w:szCs w:val="20"/>
        <w:lang w:eastAsia="en-US"/>
      </w:rPr>
    </w:lvl>
  </w:abstractNum>
  <w:abstractNum w:abstractNumId="39" w15:restartNumberingAfterBreak="0">
    <w:nsid w:val="00000049"/>
    <w:multiLevelType w:val="multilevel"/>
    <w:tmpl w:val="00000049"/>
    <w:name w:val="WW8Num113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0"/>
        <w:szCs w:val="20"/>
        <w:lang w:val="pl-PL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1114" w:hanging="405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  <w:rPr>
        <w:rFonts w:ascii="Calibri" w:hAnsi="Calibri" w:cs="Calibri" w:hint="default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  <w:rPr>
        <w:rFonts w:ascii="Calibri" w:hAnsi="Calibri" w:cs="Calibri" w:hint="default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6" w:hanging="720"/>
      </w:pPr>
      <w:rPr>
        <w:rFonts w:ascii="Calibri" w:hAnsi="Calibri" w:cs="Calibri" w:hint="default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  <w:rPr>
        <w:rFonts w:ascii="Calibri" w:hAnsi="Calibri" w:cs="Calibri" w:hint="default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34" w:hanging="1080"/>
      </w:pPr>
      <w:rPr>
        <w:rFonts w:ascii="Calibri" w:hAnsi="Calibri" w:cs="Calibri" w:hint="default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ascii="Calibri" w:hAnsi="Calibri" w:cs="Calibri" w:hint="default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12" w:hanging="1440"/>
      </w:pPr>
      <w:rPr>
        <w:rFonts w:ascii="Calibri" w:hAnsi="Calibri" w:cs="Calibri" w:hint="default"/>
        <w:sz w:val="20"/>
        <w:szCs w:val="20"/>
        <w:lang w:val="pl-PL"/>
      </w:rPr>
    </w:lvl>
  </w:abstractNum>
  <w:abstractNum w:abstractNumId="40" w15:restartNumberingAfterBreak="0">
    <w:nsid w:val="0000004B"/>
    <w:multiLevelType w:val="multilevel"/>
    <w:tmpl w:val="9C7CCA28"/>
    <w:name w:val="WW8Num632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b w:val="0"/>
        <w:sz w:val="20"/>
        <w:szCs w:val="20"/>
        <w:u w:val="none"/>
      </w:rPr>
    </w:lvl>
    <w:lvl w:ilvl="1">
      <w:start w:val="1"/>
      <w:numFmt w:val="decimal"/>
      <w:lvlText w:val="1.%2"/>
      <w:lvlJc w:val="left"/>
      <w:pPr>
        <w:ind w:left="927" w:hanging="360"/>
      </w:pPr>
      <w:rPr>
        <w:rFonts w:eastAsia="Arial Unicode MS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cs="Arial"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cs="Arial"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28" w:hanging="1440"/>
      </w:pPr>
      <w:rPr>
        <w:rFonts w:cs="Arial"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cs="Arial"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cs="Arial"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9" w:hanging="2160"/>
      </w:pPr>
      <w:rPr>
        <w:rFonts w:cs="Arial"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cs="Arial" w:hint="default"/>
        <w:color w:val="FF0000"/>
      </w:rPr>
    </w:lvl>
  </w:abstractNum>
  <w:abstractNum w:abstractNumId="41" w15:restartNumberingAfterBreak="0">
    <w:nsid w:val="0000004C"/>
    <w:multiLevelType w:val="multilevel"/>
    <w:tmpl w:val="0000004C"/>
    <w:name w:val="WW8Num1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mallCaps/>
        <w:strike w:val="0"/>
        <w:d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ascii="Calibri" w:hAnsi="Calibri" w:cs="Calibri" w:hint="default"/>
        <w:b w:val="0"/>
        <w:bCs/>
        <w:i w:val="0"/>
        <w:iCs/>
        <w:smallCaps/>
        <w:strike w:val="0"/>
        <w:dstrike w:val="0"/>
        <w:color w:val="auto"/>
        <w:sz w:val="20"/>
        <w:szCs w:val="2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ascii="Calibri" w:hAnsi="Calibri" w:cs="Calibri" w:hint="default"/>
        <w:b w:val="0"/>
        <w:bCs/>
        <w:strike w:val="0"/>
        <w:dstrike w:val="0"/>
        <w:color w:val="auto"/>
        <w:sz w:val="20"/>
        <w:szCs w:val="20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5613" w:hanging="4025"/>
      </w:pPr>
      <w:rPr>
        <w:rFonts w:ascii="Calibri" w:hAnsi="Calibri" w:cs="Calibri" w:hint="default"/>
        <w:bCs/>
        <w:sz w:val="20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0000004E"/>
    <w:multiLevelType w:val="multilevel"/>
    <w:tmpl w:val="0000004E"/>
    <w:name w:val="WW8Num1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color w:val="auto"/>
        <w:u w:val="none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b w:val="0"/>
        <w:i w:val="0"/>
        <w:strike w:val="0"/>
        <w:dstrike w:val="0"/>
        <w:color w:val="auto"/>
        <w:sz w:val="20"/>
        <w:u w:val="none"/>
      </w:rPr>
    </w:lvl>
    <w:lvl w:ilvl="2">
      <w:start w:val="1"/>
      <w:numFmt w:val="decimal"/>
      <w:lvlText w:val="2.%2.%3."/>
      <w:lvlJc w:val="left"/>
      <w:pPr>
        <w:tabs>
          <w:tab w:val="num" w:pos="720"/>
        </w:tabs>
        <w:ind w:left="720" w:hanging="720"/>
      </w:pPr>
      <w:rPr>
        <w:rFonts w:hint="default"/>
        <w:strike w:val="0"/>
        <w:dstrike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trike w:val="0"/>
        <w:dstrike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trike w:val="0"/>
        <w:dstrike w:val="0"/>
        <w:color w:val="auto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trike w:val="0"/>
        <w:dstrike w:val="0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trike w:val="0"/>
        <w:dstrike w:val="0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trike w:val="0"/>
        <w:dstrike w:val="0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trike w:val="0"/>
        <w:dstrike w:val="0"/>
        <w:color w:val="auto"/>
        <w:u w:val="none"/>
      </w:rPr>
    </w:lvl>
  </w:abstractNum>
  <w:abstractNum w:abstractNumId="43" w15:restartNumberingAfterBreak="0">
    <w:nsid w:val="00000050"/>
    <w:multiLevelType w:val="singleLevel"/>
    <w:tmpl w:val="00000050"/>
    <w:name w:val="WW8Num1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4" w15:restartNumberingAfterBreak="0">
    <w:nsid w:val="00000052"/>
    <w:multiLevelType w:val="multilevel"/>
    <w:tmpl w:val="8C58B3B0"/>
    <w:name w:val="WW8Num12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Calibri" w:eastAsia="Arial Unicode MS" w:hAnsi="Calibri" w:cs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00000053"/>
    <w:multiLevelType w:val="multilevel"/>
    <w:tmpl w:val="5B727C28"/>
    <w:name w:val="WW8Num1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0"/>
        <w:szCs w:val="20"/>
      </w:rPr>
    </w:lvl>
  </w:abstractNum>
  <w:abstractNum w:abstractNumId="46" w15:restartNumberingAfterBreak="0">
    <w:nsid w:val="00000055"/>
    <w:multiLevelType w:val="multilevel"/>
    <w:tmpl w:val="00000055"/>
    <w:name w:val="WW8Num1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Calibri" w:hAnsi="Calibri" w:cs="Calibri" w:hint="default"/>
        <w:b w:val="0"/>
        <w:i w:val="0"/>
        <w:sz w:val="20"/>
        <w:szCs w:val="20"/>
      </w:r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7" w15:restartNumberingAfterBreak="0">
    <w:nsid w:val="00000056"/>
    <w:multiLevelType w:val="multilevel"/>
    <w:tmpl w:val="00000056"/>
    <w:name w:val="WW8Num126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ascii="Calibri" w:eastAsia="Arial Unicode MS" w:hAnsi="Calibri" w:cs="Arial Unicode MS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00000057"/>
    <w:multiLevelType w:val="singleLevel"/>
    <w:tmpl w:val="00000057"/>
    <w:name w:val="WW8Num1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9" w15:restartNumberingAfterBreak="0">
    <w:nsid w:val="00000058"/>
    <w:multiLevelType w:val="multilevel"/>
    <w:tmpl w:val="00000058"/>
    <w:name w:val="WW8Num12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50" w15:restartNumberingAfterBreak="0">
    <w:nsid w:val="00000061"/>
    <w:multiLevelType w:val="multilevel"/>
    <w:tmpl w:val="0000006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363FF2"/>
    <w:multiLevelType w:val="multilevel"/>
    <w:tmpl w:val="1F3CAB02"/>
    <w:name w:val="WW8Num63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ascii="Calibri" w:eastAsia="Arial Unicode MS" w:hAnsi="Calibri" w:cs="Arial Unicode MS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Calibri" w:eastAsia="Arial Unicode MS" w:hAnsi="Calibri" w:cs="Calibri" w:hint="default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2" w15:restartNumberingAfterBreak="0">
    <w:nsid w:val="0307566A"/>
    <w:multiLevelType w:val="hybridMultilevel"/>
    <w:tmpl w:val="E700AF22"/>
    <w:name w:val="WW8Num111322222"/>
    <w:lvl w:ilvl="0" w:tplc="8090A226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3" w15:restartNumberingAfterBreak="0">
    <w:nsid w:val="04445FD9"/>
    <w:multiLevelType w:val="hybridMultilevel"/>
    <w:tmpl w:val="A8705C60"/>
    <w:name w:val="WW8Num692"/>
    <w:lvl w:ilvl="0" w:tplc="C8F4F60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6EF2566"/>
    <w:multiLevelType w:val="multilevel"/>
    <w:tmpl w:val="65468992"/>
    <w:name w:val="WW8Num1082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07BB48DA"/>
    <w:multiLevelType w:val="hybridMultilevel"/>
    <w:tmpl w:val="20888272"/>
    <w:name w:val="WW8Num1113222222"/>
    <w:lvl w:ilvl="0" w:tplc="8090A226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6" w15:restartNumberingAfterBreak="0">
    <w:nsid w:val="0A464F77"/>
    <w:multiLevelType w:val="multilevel"/>
    <w:tmpl w:val="3E8A8E3C"/>
    <w:name w:val="WW8Num8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7" w15:restartNumberingAfterBreak="0">
    <w:nsid w:val="0D662D28"/>
    <w:multiLevelType w:val="multilevel"/>
    <w:tmpl w:val="0F38485A"/>
    <w:name w:val="WW8Num98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8" w15:restartNumberingAfterBreak="0">
    <w:nsid w:val="10D44245"/>
    <w:multiLevelType w:val="hybridMultilevel"/>
    <w:tmpl w:val="499E8908"/>
    <w:name w:val="WW8Num7422"/>
    <w:lvl w:ilvl="0" w:tplc="6AFEF66C">
      <w:start w:val="1"/>
      <w:numFmt w:val="decimal"/>
      <w:lvlText w:val="1.%1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13E2A9C"/>
    <w:multiLevelType w:val="multilevel"/>
    <w:tmpl w:val="B8E6F6A8"/>
    <w:name w:val="WW8Num128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60" w15:restartNumberingAfterBreak="0">
    <w:nsid w:val="185709E5"/>
    <w:multiLevelType w:val="multilevel"/>
    <w:tmpl w:val="B250254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 w15:restartNumberingAfterBreak="0">
    <w:nsid w:val="18D2630A"/>
    <w:multiLevelType w:val="hybridMultilevel"/>
    <w:tmpl w:val="A1941382"/>
    <w:name w:val="WW8Num582"/>
    <w:lvl w:ilvl="0" w:tplc="0B181872">
      <w:start w:val="1"/>
      <w:numFmt w:val="decimal"/>
      <w:lvlText w:val="1.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96568FE"/>
    <w:multiLevelType w:val="multilevel"/>
    <w:tmpl w:val="00000023"/>
    <w:name w:val="WW8Num53"/>
    <w:styleLink w:val="1111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hAnsi="Calibri" w:cs="Calibri" w:hint="default"/>
        <w:b/>
        <w:bCs/>
        <w:smallCaps/>
        <w:strike w:val="0"/>
        <w:d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1636"/>
        </w:tabs>
        <w:ind w:left="1636" w:hanging="360"/>
      </w:pPr>
      <w:rPr>
        <w:rFonts w:ascii="Calibri" w:hAnsi="Calibri" w:cs="Calibri" w:hint="default"/>
        <w:b w:val="0"/>
        <w:bCs/>
        <w:i w:val="0"/>
        <w:iCs/>
        <w:smallCaps/>
        <w:strike w:val="0"/>
        <w:dstrike w:val="0"/>
        <w:color w:val="auto"/>
        <w:sz w:val="20"/>
        <w:szCs w:val="2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ascii="Calibri" w:hAnsi="Calibri" w:cs="Calibri" w:hint="default"/>
        <w:b w:val="0"/>
        <w:bCs/>
        <w:strike w:val="0"/>
        <w:dstrike w:val="0"/>
        <w:color w:val="auto"/>
        <w:sz w:val="20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6321" w:hanging="4025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63" w15:restartNumberingAfterBreak="0">
    <w:nsid w:val="1B5A0825"/>
    <w:multiLevelType w:val="multilevel"/>
    <w:tmpl w:val="4F446B46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lowerLetter"/>
      <w:pStyle w:val="Styl2"/>
      <w:lvlText w:val="%3)"/>
      <w:lvlJc w:val="left"/>
      <w:pPr>
        <w:tabs>
          <w:tab w:val="num" w:pos="1134"/>
        </w:tabs>
        <w:ind w:left="1134" w:hanging="1134"/>
      </w:pPr>
      <w:rPr>
        <w:rFonts w:ascii="Verdana" w:eastAsia="Times New Roman" w:hAnsi="Verdana" w:cs="Times New Roman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1134"/>
      </w:pPr>
      <w:rPr>
        <w:rFonts w:ascii="Verdana" w:eastAsia="Times New Roman" w:hAnsi="Verdana" w:cs="Times New Roman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04"/>
        </w:tabs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98"/>
        </w:tabs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32"/>
        </w:tabs>
        <w:ind w:left="11232" w:hanging="2160"/>
      </w:pPr>
      <w:rPr>
        <w:rFonts w:hint="default"/>
      </w:rPr>
    </w:lvl>
  </w:abstractNum>
  <w:abstractNum w:abstractNumId="64" w15:restartNumberingAfterBreak="0">
    <w:nsid w:val="21F02CA8"/>
    <w:multiLevelType w:val="multilevel"/>
    <w:tmpl w:val="957E9BFA"/>
    <w:styleLink w:val="ArticleSection11"/>
    <w:lvl w:ilvl="0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0" w:hanging="2160"/>
      </w:pPr>
      <w:rPr>
        <w:rFonts w:hint="default"/>
      </w:rPr>
    </w:lvl>
  </w:abstractNum>
  <w:abstractNum w:abstractNumId="65" w15:restartNumberingAfterBreak="0">
    <w:nsid w:val="254B675A"/>
    <w:multiLevelType w:val="hybridMultilevel"/>
    <w:tmpl w:val="6FB86BBE"/>
    <w:name w:val="WW8Num111322"/>
    <w:lvl w:ilvl="0" w:tplc="8090A226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6" w15:restartNumberingAfterBreak="0">
    <w:nsid w:val="26AF3EA3"/>
    <w:multiLevelType w:val="hybridMultilevel"/>
    <w:tmpl w:val="DF626D06"/>
    <w:styleLink w:val="ArticleSection"/>
    <w:lvl w:ilvl="0" w:tplc="F0F0E582">
      <w:start w:val="1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67" w15:restartNumberingAfterBreak="0">
    <w:nsid w:val="26B4053A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8" w15:restartNumberingAfterBreak="0">
    <w:nsid w:val="26CA5434"/>
    <w:multiLevelType w:val="hybridMultilevel"/>
    <w:tmpl w:val="1608B1E2"/>
    <w:name w:val="WW8Num12722"/>
    <w:lvl w:ilvl="0" w:tplc="B406E6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7117E08"/>
    <w:multiLevelType w:val="hybridMultilevel"/>
    <w:tmpl w:val="740C53A0"/>
    <w:name w:val="WW8Num6322222"/>
    <w:lvl w:ilvl="0" w:tplc="0000001F">
      <w:start w:val="1"/>
      <w:numFmt w:val="decimal"/>
      <w:lvlText w:val="1.%1"/>
      <w:lvlJc w:val="lef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0" w15:restartNumberingAfterBreak="0">
    <w:nsid w:val="292C34AB"/>
    <w:multiLevelType w:val="multilevel"/>
    <w:tmpl w:val="BE80E1C8"/>
    <w:name w:val="WW8Num632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ascii="Calibri" w:eastAsia="Arial Unicode MS" w:hAnsi="Calibri" w:cs="Arial Unicode MS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Calibri" w:eastAsia="Arial Unicode MS" w:hAnsi="Calibri" w:cs="Calibri" w:hint="default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1" w15:restartNumberingAfterBreak="0">
    <w:nsid w:val="2BAE79F6"/>
    <w:multiLevelType w:val="hybridMultilevel"/>
    <w:tmpl w:val="3BD24CB4"/>
    <w:name w:val="WW8Num11132222222"/>
    <w:lvl w:ilvl="0" w:tplc="8090A226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2" w15:restartNumberingAfterBreak="0">
    <w:nsid w:val="2E0B2321"/>
    <w:multiLevelType w:val="multilevel"/>
    <w:tmpl w:val="B2E20014"/>
    <w:name w:val="WW8Num1072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2FA3433F"/>
    <w:multiLevelType w:val="hybridMultilevel"/>
    <w:tmpl w:val="285E1452"/>
    <w:name w:val="WW8Num11132"/>
    <w:lvl w:ilvl="0" w:tplc="8090A226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4" w15:restartNumberingAfterBreak="0">
    <w:nsid w:val="30C774F1"/>
    <w:multiLevelType w:val="hybridMultilevel"/>
    <w:tmpl w:val="09AA0372"/>
    <w:name w:val="WW8Num1113222"/>
    <w:lvl w:ilvl="0" w:tplc="8090A226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5" w15:restartNumberingAfterBreak="0">
    <w:nsid w:val="314E3D05"/>
    <w:multiLevelType w:val="multilevel"/>
    <w:tmpl w:val="96385FC4"/>
    <w:name w:val="WW8Num50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76" w15:restartNumberingAfterBreak="0">
    <w:nsid w:val="317A5C7E"/>
    <w:multiLevelType w:val="multilevel"/>
    <w:tmpl w:val="CCFC7B22"/>
    <w:name w:val="WW8Num122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Calibri" w:eastAsia="Arial Unicode MS" w:hAnsi="Calibri" w:cs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31CC2D1A"/>
    <w:multiLevelType w:val="hybridMultilevel"/>
    <w:tmpl w:val="E9E0B82A"/>
    <w:name w:val="WW8Num11132222222222"/>
    <w:lvl w:ilvl="0" w:tplc="BCEAE422">
      <w:start w:val="1"/>
      <w:numFmt w:val="decimal"/>
      <w:lvlText w:val="%1)"/>
      <w:lvlJc w:val="left"/>
      <w:pPr>
        <w:ind w:left="2061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8" w15:restartNumberingAfterBreak="0">
    <w:nsid w:val="33185042"/>
    <w:multiLevelType w:val="multilevel"/>
    <w:tmpl w:val="E98AE80A"/>
    <w:name w:val="WW8Num83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287" w:hanging="72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9" w15:restartNumberingAfterBreak="0">
    <w:nsid w:val="355C58D6"/>
    <w:multiLevelType w:val="multilevel"/>
    <w:tmpl w:val="5ED0DFC0"/>
    <w:name w:val="WW8Num1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ascii="Verdana" w:hAnsi="Verdana" w:cs="Verdana" w:hint="default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 w15:restartNumberingAfterBreak="0">
    <w:nsid w:val="3781092A"/>
    <w:multiLevelType w:val="hybridMultilevel"/>
    <w:tmpl w:val="89761BFE"/>
    <w:name w:val="WW8Num11132222"/>
    <w:lvl w:ilvl="0" w:tplc="8090A226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1" w15:restartNumberingAfterBreak="0">
    <w:nsid w:val="3AFF1652"/>
    <w:multiLevelType w:val="hybridMultilevel"/>
    <w:tmpl w:val="E7786984"/>
    <w:name w:val="WW8Num1272"/>
    <w:lvl w:ilvl="0" w:tplc="D2A69FE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E532C76"/>
    <w:multiLevelType w:val="multilevel"/>
    <w:tmpl w:val="00B45338"/>
    <w:name w:val="WW8Num126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ascii="Calibri" w:eastAsia="Arial Unicode MS" w:hAnsi="Calibri" w:cs="Arial Unicode MS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3" w15:restartNumberingAfterBreak="0">
    <w:nsid w:val="408D1C19"/>
    <w:multiLevelType w:val="multilevel"/>
    <w:tmpl w:val="25966F84"/>
    <w:name w:val="WW8Num1112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2">
      <w:start w:val="8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Calibri" w:hAnsi="Calibri" w:cs="Calibri" w:hint="default"/>
        <w:b w:val="0"/>
        <w:bCs/>
        <w:i w:val="0"/>
        <w:iCs/>
        <w:caps w:val="0"/>
        <w:smallCaps w:val="0"/>
        <w:strike w:val="0"/>
        <w:dstrike w:val="0"/>
        <w:vanish w:val="0"/>
        <w:color w:val="auto"/>
        <w:position w:val="0"/>
        <w:sz w:val="20"/>
        <w:szCs w:val="24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1440"/>
      </w:pPr>
      <w:rPr>
        <w:rFonts w:ascii="Calibri" w:eastAsia="Times New Roman" w:hAnsi="Calibri" w:cs="Verdana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2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84" w15:restartNumberingAfterBreak="0">
    <w:nsid w:val="432D459F"/>
    <w:multiLevelType w:val="hybridMultilevel"/>
    <w:tmpl w:val="36B41D60"/>
    <w:name w:val="WW8Num882"/>
    <w:lvl w:ilvl="0" w:tplc="1458E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4AE1AA3"/>
    <w:multiLevelType w:val="multilevel"/>
    <w:tmpl w:val="04150023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6300"/>
        </w:tabs>
        <w:ind w:left="522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6" w15:restartNumberingAfterBreak="0">
    <w:nsid w:val="4C3678DB"/>
    <w:multiLevelType w:val="multilevel"/>
    <w:tmpl w:val="A5647342"/>
    <w:name w:val="WW8Num1114"/>
    <w:lvl w:ilvl="0">
      <w:start w:val="9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Calibri" w:hint="default"/>
        <w:b w:val="0"/>
        <w:i w:val="0"/>
        <w:color w:val="auto"/>
        <w:sz w:val="20"/>
        <w:szCs w:val="2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Calibri" w:hAnsi="Calibri" w:cs="Calibri" w:hint="default"/>
        <w:b w:val="0"/>
        <w:bCs/>
        <w:i w:val="0"/>
        <w:iCs/>
        <w:caps w:val="0"/>
        <w:smallCaps w:val="0"/>
        <w:strike w:val="0"/>
        <w:dstrike w:val="0"/>
        <w:vanish w:val="0"/>
        <w:color w:val="auto"/>
        <w:position w:val="0"/>
        <w:sz w:val="20"/>
        <w:szCs w:val="24"/>
        <w:vertAlign w:val="baseline"/>
        <w:lang w:val="x-none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1440"/>
      </w:pPr>
      <w:rPr>
        <w:rFonts w:ascii="Calibri" w:eastAsia="Times New Roman" w:hAnsi="Calibri" w:cs="Verdana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2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87" w15:restartNumberingAfterBreak="0">
    <w:nsid w:val="4FF002F2"/>
    <w:multiLevelType w:val="hybridMultilevel"/>
    <w:tmpl w:val="399A4D14"/>
    <w:name w:val="WW8Num6922"/>
    <w:lvl w:ilvl="0" w:tplc="176A91BC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88" w15:restartNumberingAfterBreak="0">
    <w:nsid w:val="533553A5"/>
    <w:multiLevelType w:val="multilevel"/>
    <w:tmpl w:val="F63E5EA8"/>
    <w:name w:val="WW8Num1222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Calibri" w:eastAsia="Arial Unicode MS" w:hAnsi="Calibri" w:cs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9" w15:restartNumberingAfterBreak="0">
    <w:nsid w:val="5335633D"/>
    <w:multiLevelType w:val="multilevel"/>
    <w:tmpl w:val="00000011"/>
    <w:name w:val="WW8Num532"/>
    <w:lvl w:ilvl="0">
      <w:start w:val="2"/>
      <w:numFmt w:val="decimal"/>
      <w:lvlText w:val="%1."/>
      <w:lvlJc w:val="left"/>
      <w:pPr>
        <w:tabs>
          <w:tab w:val="num" w:pos="1416"/>
        </w:tabs>
        <w:ind w:left="1806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2496" w:hanging="720"/>
      </w:pPr>
      <w:rPr>
        <w:rFonts w:ascii="Calibri" w:hAnsi="Calibri" w:cs="Calibri"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6"/>
        </w:tabs>
        <w:ind w:left="2846" w:hanging="720"/>
      </w:pPr>
      <w:rPr>
        <w:rFonts w:ascii="Calibri" w:hAnsi="Calibri" w:cs="Calibri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35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6"/>
        </w:tabs>
        <w:ind w:left="42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6"/>
        </w:tabs>
        <w:ind w:left="465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6"/>
        </w:tabs>
        <w:ind w:left="53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6"/>
        </w:tabs>
        <w:ind w:left="609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6"/>
        </w:tabs>
        <w:ind w:left="6456" w:hanging="2160"/>
      </w:pPr>
      <w:rPr>
        <w:rFonts w:hint="default"/>
      </w:rPr>
    </w:lvl>
  </w:abstractNum>
  <w:abstractNum w:abstractNumId="90" w15:restartNumberingAfterBreak="0">
    <w:nsid w:val="53F240B0"/>
    <w:multiLevelType w:val="multilevel"/>
    <w:tmpl w:val="29BA40E8"/>
    <w:name w:val="WW8Num8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56" w:hanging="1440"/>
      </w:pPr>
      <w:rPr>
        <w:rFonts w:hint="default"/>
      </w:rPr>
    </w:lvl>
  </w:abstractNum>
  <w:abstractNum w:abstractNumId="91" w15:restartNumberingAfterBreak="0">
    <w:nsid w:val="585579BA"/>
    <w:multiLevelType w:val="hybridMultilevel"/>
    <w:tmpl w:val="3458A418"/>
    <w:name w:val="WW8Num5822"/>
    <w:lvl w:ilvl="0" w:tplc="578E71D6">
      <w:start w:val="1"/>
      <w:numFmt w:val="decimal"/>
      <w:lvlText w:val="1.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A2B654A"/>
    <w:multiLevelType w:val="multilevel"/>
    <w:tmpl w:val="93BACCC8"/>
    <w:name w:val="WW8Num7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Calibri" w:eastAsia="Arial Unicode MS" w:hAnsi="Calibri" w:cs="Calibri" w:hint="default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160" w:hanging="720"/>
      </w:pPr>
      <w:rPr>
        <w:rFonts w:ascii="Calibri" w:eastAsia="Arial Unicode MS" w:hAnsi="Calibri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ascii="Calibri" w:eastAsia="Arial Unicode MS" w:hAnsi="Calibri" w:cs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ascii="Calibri" w:eastAsia="Arial Unicode MS" w:hAnsi="Calibri" w:cs="Calibr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ascii="Calibri" w:eastAsia="Arial Unicode MS" w:hAnsi="Calibri" w:cs="Calibri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440"/>
      </w:pPr>
      <w:rPr>
        <w:rFonts w:ascii="Calibri" w:eastAsia="Arial Unicode MS" w:hAnsi="Calibri" w:cs="Calibri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800"/>
      </w:pPr>
      <w:rPr>
        <w:rFonts w:ascii="Calibri" w:eastAsia="Arial Unicode MS" w:hAnsi="Calibri" w:cs="Calibri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600" w:hanging="2160"/>
      </w:pPr>
      <w:rPr>
        <w:rFonts w:ascii="Calibri" w:eastAsia="Arial Unicode MS" w:hAnsi="Calibri" w:cs="Calibri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2160"/>
      </w:pPr>
      <w:rPr>
        <w:rFonts w:ascii="Calibri" w:eastAsia="Arial Unicode MS" w:hAnsi="Calibri" w:cs="Calibri" w:hint="default"/>
        <w:sz w:val="20"/>
        <w:szCs w:val="20"/>
      </w:rPr>
    </w:lvl>
  </w:abstractNum>
  <w:abstractNum w:abstractNumId="93" w15:restartNumberingAfterBreak="0">
    <w:nsid w:val="5D6376EC"/>
    <w:multiLevelType w:val="hybridMultilevel"/>
    <w:tmpl w:val="E7E49278"/>
    <w:name w:val="WW8Num1742"/>
    <w:lvl w:ilvl="0" w:tplc="A47E280C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C93CA0EE">
      <w:numFmt w:val="none"/>
      <w:lvlText w:val=""/>
      <w:lvlJc w:val="left"/>
      <w:pPr>
        <w:tabs>
          <w:tab w:val="num" w:pos="360"/>
        </w:tabs>
      </w:pPr>
    </w:lvl>
    <w:lvl w:ilvl="2" w:tplc="58CC1862">
      <w:numFmt w:val="none"/>
      <w:lvlText w:val=""/>
      <w:lvlJc w:val="left"/>
      <w:pPr>
        <w:tabs>
          <w:tab w:val="num" w:pos="360"/>
        </w:tabs>
      </w:pPr>
    </w:lvl>
    <w:lvl w:ilvl="3" w:tplc="AFFA9F52">
      <w:numFmt w:val="none"/>
      <w:lvlText w:val=""/>
      <w:lvlJc w:val="left"/>
      <w:pPr>
        <w:tabs>
          <w:tab w:val="num" w:pos="360"/>
        </w:tabs>
      </w:pPr>
    </w:lvl>
    <w:lvl w:ilvl="4" w:tplc="98544C80">
      <w:numFmt w:val="none"/>
      <w:lvlText w:val=""/>
      <w:lvlJc w:val="left"/>
      <w:pPr>
        <w:tabs>
          <w:tab w:val="num" w:pos="360"/>
        </w:tabs>
      </w:pPr>
    </w:lvl>
    <w:lvl w:ilvl="5" w:tplc="4E28DFCE">
      <w:numFmt w:val="none"/>
      <w:lvlText w:val=""/>
      <w:lvlJc w:val="left"/>
      <w:pPr>
        <w:tabs>
          <w:tab w:val="num" w:pos="360"/>
        </w:tabs>
      </w:pPr>
    </w:lvl>
    <w:lvl w:ilvl="6" w:tplc="63FC3B88">
      <w:numFmt w:val="none"/>
      <w:lvlText w:val=""/>
      <w:lvlJc w:val="left"/>
      <w:pPr>
        <w:tabs>
          <w:tab w:val="num" w:pos="360"/>
        </w:tabs>
      </w:pPr>
    </w:lvl>
    <w:lvl w:ilvl="7" w:tplc="5A2478A0">
      <w:numFmt w:val="none"/>
      <w:lvlText w:val=""/>
      <w:lvlJc w:val="left"/>
      <w:pPr>
        <w:tabs>
          <w:tab w:val="num" w:pos="360"/>
        </w:tabs>
      </w:pPr>
    </w:lvl>
    <w:lvl w:ilvl="8" w:tplc="1374C518">
      <w:numFmt w:val="none"/>
      <w:lvlText w:val=""/>
      <w:lvlJc w:val="left"/>
      <w:pPr>
        <w:tabs>
          <w:tab w:val="num" w:pos="360"/>
        </w:tabs>
      </w:pPr>
    </w:lvl>
  </w:abstractNum>
  <w:abstractNum w:abstractNumId="94" w15:restartNumberingAfterBreak="0">
    <w:nsid w:val="5E7D3243"/>
    <w:multiLevelType w:val="hybridMultilevel"/>
    <w:tmpl w:val="55BCA0F8"/>
    <w:name w:val="WW8Num1113222222222222"/>
    <w:lvl w:ilvl="0" w:tplc="176A91B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5" w15:restartNumberingAfterBreak="0">
    <w:nsid w:val="5ED272C2"/>
    <w:multiLevelType w:val="multilevel"/>
    <w:tmpl w:val="3334A260"/>
    <w:name w:val="WW8Num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Arial Unicode MS" w:hAnsi="Calibri" w:cs="Calibri" w:hint="default"/>
        <w:b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ascii="Verdana" w:hAnsi="Verdana" w:cs="Verdana" w:hint="default"/>
        <w:strike w:val="0"/>
        <w:dstrike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5F034C11"/>
    <w:multiLevelType w:val="hybridMultilevel"/>
    <w:tmpl w:val="B89A6C7C"/>
    <w:name w:val="WW8Num111322222222"/>
    <w:lvl w:ilvl="0" w:tplc="8090A226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7" w15:restartNumberingAfterBreak="0">
    <w:nsid w:val="5F2B513E"/>
    <w:multiLevelType w:val="hybridMultilevel"/>
    <w:tmpl w:val="1C38D9C4"/>
    <w:name w:val="WW8Num742"/>
    <w:lvl w:ilvl="0" w:tplc="2F1A4A6E">
      <w:start w:val="1"/>
      <w:numFmt w:val="decimal"/>
      <w:lvlText w:val="1.%1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FEA6CDB"/>
    <w:multiLevelType w:val="multilevel"/>
    <w:tmpl w:val="4E4885A6"/>
    <w:name w:val="WW8Num63222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ascii="Calibri" w:eastAsia="Arial Unicode MS" w:hAnsi="Calibri" w:cs="Arial Unicode MS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Calibri" w:eastAsia="Arial Unicode MS" w:hAnsi="Calibri" w:cs="Calibri" w:hint="default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9" w15:restartNumberingAfterBreak="0">
    <w:nsid w:val="60AB4F83"/>
    <w:multiLevelType w:val="multilevel"/>
    <w:tmpl w:val="39583F8E"/>
    <w:name w:val="WW8Num123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0"/>
        <w:szCs w:val="20"/>
      </w:rPr>
    </w:lvl>
  </w:abstractNum>
  <w:abstractNum w:abstractNumId="100" w15:restartNumberingAfterBreak="0">
    <w:nsid w:val="60F96ED6"/>
    <w:multiLevelType w:val="hybridMultilevel"/>
    <w:tmpl w:val="9F864290"/>
    <w:name w:val="WW8Num1113222222222"/>
    <w:lvl w:ilvl="0" w:tplc="8090A226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1" w15:restartNumberingAfterBreak="0">
    <w:nsid w:val="61391A1F"/>
    <w:multiLevelType w:val="multilevel"/>
    <w:tmpl w:val="440A95F0"/>
    <w:name w:val="WW8Num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Arial Unicode MS" w:hAnsi="Calibri" w:cs="Calibri" w:hint="default"/>
        <w:b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ascii="Verdana" w:hAnsi="Verdana" w:cs="Verdana" w:hint="default"/>
        <w:strike w:val="0"/>
        <w:dstrike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660B11D1"/>
    <w:multiLevelType w:val="multilevel"/>
    <w:tmpl w:val="61E06CEA"/>
    <w:name w:val="WW8Num502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103" w15:restartNumberingAfterBreak="0">
    <w:nsid w:val="69E25273"/>
    <w:multiLevelType w:val="hybridMultilevel"/>
    <w:tmpl w:val="5C3E12C4"/>
    <w:name w:val="WW8Num1113"/>
    <w:lvl w:ilvl="0" w:tplc="52BEB450">
      <w:start w:val="1"/>
      <w:numFmt w:val="decimal"/>
      <w:lvlText w:val="%1)"/>
      <w:lvlJc w:val="left"/>
      <w:pPr>
        <w:ind w:left="2061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4" w15:restartNumberingAfterBreak="0">
    <w:nsid w:val="6AB91229"/>
    <w:multiLevelType w:val="multilevel"/>
    <w:tmpl w:val="5FA48BE8"/>
    <w:name w:val="WW8Num108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5" w15:restartNumberingAfterBreak="0">
    <w:nsid w:val="6CCD4A32"/>
    <w:multiLevelType w:val="multilevel"/>
    <w:tmpl w:val="700E662A"/>
    <w:name w:val="WW8Num63222"/>
    <w:lvl w:ilvl="0">
      <w:start w:val="1"/>
      <w:numFmt w:val="decimal"/>
      <w:lvlText w:val="%1."/>
      <w:lvlJc w:val="left"/>
      <w:pPr>
        <w:tabs>
          <w:tab w:val="num" w:pos="360"/>
        </w:tabs>
        <w:ind w:left="-56" w:firstLine="56"/>
      </w:pPr>
      <w:rPr>
        <w:rFonts w:ascii="Calibri" w:eastAsia="Arial Unicode MS" w:hAnsi="Calibri" w:cs="Arial Unicode MS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Calibri" w:eastAsia="Arial Unicode MS" w:hAnsi="Calibri" w:cs="Calibri" w:hint="default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6" w15:restartNumberingAfterBreak="0">
    <w:nsid w:val="6D3A1E24"/>
    <w:multiLevelType w:val="hybridMultilevel"/>
    <w:tmpl w:val="18140E40"/>
    <w:name w:val="WW8Num1172"/>
    <w:lvl w:ilvl="0" w:tplc="176A91BC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7" w15:restartNumberingAfterBreak="0">
    <w:nsid w:val="6DA82674"/>
    <w:multiLevelType w:val="multilevel"/>
    <w:tmpl w:val="1ADE2BE8"/>
    <w:name w:val="WW8Num1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mallCaps/>
        <w:strike w:val="0"/>
        <w:dstrike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ascii="Calibri" w:hAnsi="Calibri" w:cs="Calibri" w:hint="default"/>
        <w:b w:val="0"/>
        <w:bCs/>
        <w:i w:val="0"/>
        <w:iCs/>
        <w:smallCaps/>
        <w:strike w:val="0"/>
        <w:d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ascii="Calibri" w:hAnsi="Calibri" w:cs="Calibri" w:hint="default"/>
        <w:b w:val="0"/>
        <w:bCs/>
        <w:strike w:val="0"/>
        <w:d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5613" w:hanging="4025"/>
      </w:pPr>
      <w:rPr>
        <w:rFonts w:ascii="Calibri" w:hAnsi="Calibri" w:cs="Calibri" w:hint="default"/>
        <w:bCs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8" w15:restartNumberingAfterBreak="0">
    <w:nsid w:val="718843CA"/>
    <w:multiLevelType w:val="multilevel"/>
    <w:tmpl w:val="135E74A2"/>
    <w:name w:val="WW8Num832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287" w:hanging="72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9" w15:restartNumberingAfterBreak="0">
    <w:nsid w:val="748E4B16"/>
    <w:multiLevelType w:val="multilevel"/>
    <w:tmpl w:val="13A26F82"/>
    <w:lvl w:ilvl="0">
      <w:start w:val="1"/>
      <w:numFmt w:val="decimal"/>
      <w:pStyle w:val="Listanumerowana2"/>
      <w:lvlText w:val="%1."/>
      <w:lvlJc w:val="left"/>
      <w:pPr>
        <w:tabs>
          <w:tab w:val="num" w:pos="450"/>
        </w:tabs>
        <w:ind w:left="450" w:hanging="450"/>
      </w:pPr>
      <w:rPr>
        <w:rFonts w:ascii="Verdana" w:hAnsi="Verdana" w:hint="default"/>
        <w:b w:val="0"/>
        <w:i w:val="0"/>
        <w:caps/>
        <w:strike w:val="0"/>
        <w:dstrike w:val="0"/>
        <w:vanish w:val="0"/>
        <w:color w:val="000000"/>
        <w:sz w:val="20"/>
        <w:szCs w:val="2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2)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110" w15:restartNumberingAfterBreak="0">
    <w:nsid w:val="74DC7DF0"/>
    <w:multiLevelType w:val="multilevel"/>
    <w:tmpl w:val="582014B0"/>
    <w:name w:val="WW8Num8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1" w15:restartNumberingAfterBreak="0">
    <w:nsid w:val="765C7B13"/>
    <w:multiLevelType w:val="multilevel"/>
    <w:tmpl w:val="C77C94D4"/>
    <w:name w:val="WW8Num1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2" w15:restartNumberingAfterBreak="0">
    <w:nsid w:val="7998046C"/>
    <w:multiLevelType w:val="multilevel"/>
    <w:tmpl w:val="CABE9560"/>
    <w:name w:val="WW8Num73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Calibri" w:eastAsia="Arial Unicode MS" w:hAnsi="Calibri" w:cs="Calibri" w:hint="default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160" w:hanging="720"/>
      </w:pPr>
      <w:rPr>
        <w:rFonts w:ascii="Calibri" w:eastAsia="Arial Unicode MS" w:hAnsi="Calibri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ascii="Calibri" w:eastAsia="Arial Unicode MS" w:hAnsi="Calibri" w:cs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ascii="Calibri" w:eastAsia="Arial Unicode MS" w:hAnsi="Calibri" w:cs="Calibr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ascii="Calibri" w:eastAsia="Arial Unicode MS" w:hAnsi="Calibri" w:cs="Calibri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440"/>
      </w:pPr>
      <w:rPr>
        <w:rFonts w:ascii="Calibri" w:eastAsia="Arial Unicode MS" w:hAnsi="Calibri" w:cs="Calibri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800"/>
      </w:pPr>
      <w:rPr>
        <w:rFonts w:ascii="Calibri" w:eastAsia="Arial Unicode MS" w:hAnsi="Calibri" w:cs="Calibri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600" w:hanging="2160"/>
      </w:pPr>
      <w:rPr>
        <w:rFonts w:ascii="Calibri" w:eastAsia="Arial Unicode MS" w:hAnsi="Calibri" w:cs="Calibri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2160"/>
      </w:pPr>
      <w:rPr>
        <w:rFonts w:ascii="Calibri" w:eastAsia="Arial Unicode MS" w:hAnsi="Calibri" w:cs="Calibri" w:hint="default"/>
        <w:sz w:val="20"/>
        <w:szCs w:val="20"/>
      </w:rPr>
    </w:lvl>
  </w:abstractNum>
  <w:abstractNum w:abstractNumId="113" w15:restartNumberingAfterBreak="0">
    <w:nsid w:val="7DAD18B7"/>
    <w:multiLevelType w:val="multilevel"/>
    <w:tmpl w:val="4BC2D94C"/>
    <w:name w:val="WW8Num9822"/>
    <w:lvl w:ilvl="0">
      <w:start w:val="1"/>
      <w:numFmt w:val="decimal"/>
      <w:lvlText w:val="%1."/>
      <w:lvlJc w:val="left"/>
      <w:pPr>
        <w:tabs>
          <w:tab w:val="num" w:pos="1776"/>
        </w:tabs>
        <w:ind w:left="1360" w:firstLine="56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4" w15:restartNumberingAfterBreak="0">
    <w:nsid w:val="7DB671C3"/>
    <w:multiLevelType w:val="multilevel"/>
    <w:tmpl w:val="07CEB1E4"/>
    <w:name w:val="WW8Num10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ascii="Verdana" w:hAnsi="Verdana" w:cs="Verdana" w:hint="default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5" w15:restartNumberingAfterBreak="0">
    <w:nsid w:val="7FD20209"/>
    <w:multiLevelType w:val="hybridMultilevel"/>
    <w:tmpl w:val="93689624"/>
    <w:name w:val="WW8Num972"/>
    <w:lvl w:ilvl="0" w:tplc="1EFC0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736447">
    <w:abstractNumId w:val="64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197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460151374">
    <w:abstractNumId w:val="66"/>
  </w:num>
  <w:num w:numId="3" w16cid:durableId="542332250">
    <w:abstractNumId w:val="85"/>
  </w:num>
  <w:num w:numId="4" w16cid:durableId="708069989">
    <w:abstractNumId w:val="63"/>
  </w:num>
  <w:num w:numId="5" w16cid:durableId="1086683023">
    <w:abstractNumId w:val="109"/>
  </w:num>
  <w:num w:numId="6" w16cid:durableId="65033573">
    <w:abstractNumId w:val="62"/>
  </w:num>
  <w:num w:numId="7" w16cid:durableId="1451783405">
    <w:abstractNumId w:val="0"/>
  </w:num>
  <w:num w:numId="8" w16cid:durableId="1732845165">
    <w:abstractNumId w:val="67"/>
  </w:num>
  <w:num w:numId="9" w16cid:durableId="1565721029">
    <w:abstractNumId w:val="10"/>
  </w:num>
  <w:num w:numId="10" w16cid:durableId="65997631">
    <w:abstractNumId w:val="18"/>
  </w:num>
  <w:num w:numId="11" w16cid:durableId="860388772">
    <w:abstractNumId w:val="29"/>
  </w:num>
  <w:num w:numId="12" w16cid:durableId="1371026980">
    <w:abstractNumId w:val="39"/>
  </w:num>
  <w:num w:numId="13" w16cid:durableId="1220364949">
    <w:abstractNumId w:val="43"/>
  </w:num>
  <w:num w:numId="14" w16cid:durableId="727609606">
    <w:abstractNumId w:val="60"/>
  </w:num>
  <w:num w:numId="15" w16cid:durableId="520895595">
    <w:abstractNumId w:val="50"/>
  </w:num>
  <w:num w:numId="16" w16cid:durableId="1401296399">
    <w:abstractNumId w:val="6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7BE"/>
    <w:rsid w:val="00000285"/>
    <w:rsid w:val="0000032D"/>
    <w:rsid w:val="00000E46"/>
    <w:rsid w:val="000012B8"/>
    <w:rsid w:val="00001732"/>
    <w:rsid w:val="0000187A"/>
    <w:rsid w:val="00002828"/>
    <w:rsid w:val="000028A5"/>
    <w:rsid w:val="000030DA"/>
    <w:rsid w:val="000031F2"/>
    <w:rsid w:val="00003E26"/>
    <w:rsid w:val="00004FB2"/>
    <w:rsid w:val="000052E4"/>
    <w:rsid w:val="00006281"/>
    <w:rsid w:val="00006488"/>
    <w:rsid w:val="0000683F"/>
    <w:rsid w:val="000070A2"/>
    <w:rsid w:val="00007AB1"/>
    <w:rsid w:val="00007CF2"/>
    <w:rsid w:val="00010D48"/>
    <w:rsid w:val="0001141A"/>
    <w:rsid w:val="00011A4D"/>
    <w:rsid w:val="00011EB5"/>
    <w:rsid w:val="000139C1"/>
    <w:rsid w:val="000140C9"/>
    <w:rsid w:val="00014C27"/>
    <w:rsid w:val="00014D48"/>
    <w:rsid w:val="00015350"/>
    <w:rsid w:val="00015E50"/>
    <w:rsid w:val="00016262"/>
    <w:rsid w:val="0002060D"/>
    <w:rsid w:val="00020EC6"/>
    <w:rsid w:val="00021005"/>
    <w:rsid w:val="000214CB"/>
    <w:rsid w:val="00022DA7"/>
    <w:rsid w:val="0002369B"/>
    <w:rsid w:val="000236BB"/>
    <w:rsid w:val="00023AE0"/>
    <w:rsid w:val="00023F3D"/>
    <w:rsid w:val="00024EFA"/>
    <w:rsid w:val="00025210"/>
    <w:rsid w:val="000253F6"/>
    <w:rsid w:val="00025A49"/>
    <w:rsid w:val="00025E85"/>
    <w:rsid w:val="00026753"/>
    <w:rsid w:val="00026A99"/>
    <w:rsid w:val="00027070"/>
    <w:rsid w:val="000273E3"/>
    <w:rsid w:val="00030CF1"/>
    <w:rsid w:val="00031633"/>
    <w:rsid w:val="0003180D"/>
    <w:rsid w:val="00031A10"/>
    <w:rsid w:val="00032405"/>
    <w:rsid w:val="000329BD"/>
    <w:rsid w:val="00032ABC"/>
    <w:rsid w:val="000339DD"/>
    <w:rsid w:val="00033BAD"/>
    <w:rsid w:val="0003419F"/>
    <w:rsid w:val="000343FE"/>
    <w:rsid w:val="00034A3A"/>
    <w:rsid w:val="00035DBE"/>
    <w:rsid w:val="00036E31"/>
    <w:rsid w:val="0003708A"/>
    <w:rsid w:val="000373D8"/>
    <w:rsid w:val="0003762B"/>
    <w:rsid w:val="0004010C"/>
    <w:rsid w:val="0004022D"/>
    <w:rsid w:val="00040826"/>
    <w:rsid w:val="0004085C"/>
    <w:rsid w:val="000411A0"/>
    <w:rsid w:val="0004145F"/>
    <w:rsid w:val="00043A48"/>
    <w:rsid w:val="00043D08"/>
    <w:rsid w:val="00045125"/>
    <w:rsid w:val="00045F34"/>
    <w:rsid w:val="00046198"/>
    <w:rsid w:val="0004644D"/>
    <w:rsid w:val="00046DE9"/>
    <w:rsid w:val="00047D55"/>
    <w:rsid w:val="000500D0"/>
    <w:rsid w:val="00050758"/>
    <w:rsid w:val="00050772"/>
    <w:rsid w:val="00050DB7"/>
    <w:rsid w:val="00051F2A"/>
    <w:rsid w:val="000525AD"/>
    <w:rsid w:val="00053215"/>
    <w:rsid w:val="000542B2"/>
    <w:rsid w:val="00054FA9"/>
    <w:rsid w:val="00056C10"/>
    <w:rsid w:val="00056FAE"/>
    <w:rsid w:val="00057872"/>
    <w:rsid w:val="00057A07"/>
    <w:rsid w:val="0006009A"/>
    <w:rsid w:val="0006053E"/>
    <w:rsid w:val="000632CD"/>
    <w:rsid w:val="000637F9"/>
    <w:rsid w:val="00063F08"/>
    <w:rsid w:val="00064A5B"/>
    <w:rsid w:val="0006586B"/>
    <w:rsid w:val="0006797F"/>
    <w:rsid w:val="00067A42"/>
    <w:rsid w:val="00067F35"/>
    <w:rsid w:val="00067F98"/>
    <w:rsid w:val="00067FF8"/>
    <w:rsid w:val="00070183"/>
    <w:rsid w:val="00070488"/>
    <w:rsid w:val="00071C10"/>
    <w:rsid w:val="00071D0F"/>
    <w:rsid w:val="00072A10"/>
    <w:rsid w:val="00072ADD"/>
    <w:rsid w:val="00073077"/>
    <w:rsid w:val="000750DE"/>
    <w:rsid w:val="00075669"/>
    <w:rsid w:val="00075A90"/>
    <w:rsid w:val="0007635A"/>
    <w:rsid w:val="00076923"/>
    <w:rsid w:val="000772D2"/>
    <w:rsid w:val="000773E7"/>
    <w:rsid w:val="00077B96"/>
    <w:rsid w:val="00077DAD"/>
    <w:rsid w:val="00080203"/>
    <w:rsid w:val="00080368"/>
    <w:rsid w:val="00080AE2"/>
    <w:rsid w:val="00081551"/>
    <w:rsid w:val="0008284A"/>
    <w:rsid w:val="0008358B"/>
    <w:rsid w:val="000877C9"/>
    <w:rsid w:val="00087F53"/>
    <w:rsid w:val="00092A4D"/>
    <w:rsid w:val="00093272"/>
    <w:rsid w:val="00093D00"/>
    <w:rsid w:val="00095A63"/>
    <w:rsid w:val="000966DE"/>
    <w:rsid w:val="000967AC"/>
    <w:rsid w:val="00097774"/>
    <w:rsid w:val="000A01FE"/>
    <w:rsid w:val="000A0313"/>
    <w:rsid w:val="000A1072"/>
    <w:rsid w:val="000A13FD"/>
    <w:rsid w:val="000A1AF5"/>
    <w:rsid w:val="000A222A"/>
    <w:rsid w:val="000A26ED"/>
    <w:rsid w:val="000A2865"/>
    <w:rsid w:val="000A54B3"/>
    <w:rsid w:val="000B0349"/>
    <w:rsid w:val="000B065A"/>
    <w:rsid w:val="000B1436"/>
    <w:rsid w:val="000B1710"/>
    <w:rsid w:val="000B2F83"/>
    <w:rsid w:val="000B48D4"/>
    <w:rsid w:val="000B52CA"/>
    <w:rsid w:val="000B78A8"/>
    <w:rsid w:val="000C0319"/>
    <w:rsid w:val="000C0540"/>
    <w:rsid w:val="000C0B1F"/>
    <w:rsid w:val="000C0B38"/>
    <w:rsid w:val="000C1378"/>
    <w:rsid w:val="000C1DB8"/>
    <w:rsid w:val="000C2950"/>
    <w:rsid w:val="000C2E4D"/>
    <w:rsid w:val="000C3177"/>
    <w:rsid w:val="000C354C"/>
    <w:rsid w:val="000C37B8"/>
    <w:rsid w:val="000C3A51"/>
    <w:rsid w:val="000C4AEE"/>
    <w:rsid w:val="000C5189"/>
    <w:rsid w:val="000C6205"/>
    <w:rsid w:val="000D0373"/>
    <w:rsid w:val="000D0D4C"/>
    <w:rsid w:val="000D1744"/>
    <w:rsid w:val="000D18AE"/>
    <w:rsid w:val="000D1A5F"/>
    <w:rsid w:val="000D1B21"/>
    <w:rsid w:val="000D218C"/>
    <w:rsid w:val="000D3326"/>
    <w:rsid w:val="000D49F0"/>
    <w:rsid w:val="000D50E0"/>
    <w:rsid w:val="000D7FCD"/>
    <w:rsid w:val="000E0091"/>
    <w:rsid w:val="000E0263"/>
    <w:rsid w:val="000E0E10"/>
    <w:rsid w:val="000E0EA2"/>
    <w:rsid w:val="000E1434"/>
    <w:rsid w:val="000E2E52"/>
    <w:rsid w:val="000E2F54"/>
    <w:rsid w:val="000E4218"/>
    <w:rsid w:val="000E4F90"/>
    <w:rsid w:val="000E59A3"/>
    <w:rsid w:val="000E5D89"/>
    <w:rsid w:val="000E67FF"/>
    <w:rsid w:val="000E6D07"/>
    <w:rsid w:val="000F074C"/>
    <w:rsid w:val="000F1E92"/>
    <w:rsid w:val="000F21F1"/>
    <w:rsid w:val="000F391B"/>
    <w:rsid w:val="000F40E7"/>
    <w:rsid w:val="000F41E7"/>
    <w:rsid w:val="000F494D"/>
    <w:rsid w:val="000F5251"/>
    <w:rsid w:val="000F5573"/>
    <w:rsid w:val="000F664E"/>
    <w:rsid w:val="000F6CC3"/>
    <w:rsid w:val="000F7FE5"/>
    <w:rsid w:val="00100C76"/>
    <w:rsid w:val="00101B98"/>
    <w:rsid w:val="00101F42"/>
    <w:rsid w:val="0010244E"/>
    <w:rsid w:val="001027B5"/>
    <w:rsid w:val="00102EBB"/>
    <w:rsid w:val="00104368"/>
    <w:rsid w:val="00104454"/>
    <w:rsid w:val="00104B7F"/>
    <w:rsid w:val="00105825"/>
    <w:rsid w:val="00107F42"/>
    <w:rsid w:val="00110536"/>
    <w:rsid w:val="00110E77"/>
    <w:rsid w:val="00111B6D"/>
    <w:rsid w:val="0011485B"/>
    <w:rsid w:val="00115A09"/>
    <w:rsid w:val="00116817"/>
    <w:rsid w:val="00117258"/>
    <w:rsid w:val="00117922"/>
    <w:rsid w:val="00121463"/>
    <w:rsid w:val="00122855"/>
    <w:rsid w:val="00122893"/>
    <w:rsid w:val="001230DB"/>
    <w:rsid w:val="001237BA"/>
    <w:rsid w:val="001239EC"/>
    <w:rsid w:val="00123B0E"/>
    <w:rsid w:val="00123EC1"/>
    <w:rsid w:val="001248CA"/>
    <w:rsid w:val="0012546D"/>
    <w:rsid w:val="001257CD"/>
    <w:rsid w:val="00125E87"/>
    <w:rsid w:val="0012690D"/>
    <w:rsid w:val="00126C30"/>
    <w:rsid w:val="00126DB6"/>
    <w:rsid w:val="00127341"/>
    <w:rsid w:val="001277AD"/>
    <w:rsid w:val="001279F0"/>
    <w:rsid w:val="00127A21"/>
    <w:rsid w:val="00127EBB"/>
    <w:rsid w:val="00130CA6"/>
    <w:rsid w:val="00131B3F"/>
    <w:rsid w:val="00132A58"/>
    <w:rsid w:val="00132F3C"/>
    <w:rsid w:val="00133206"/>
    <w:rsid w:val="0013322D"/>
    <w:rsid w:val="001336C1"/>
    <w:rsid w:val="0013389D"/>
    <w:rsid w:val="00133A55"/>
    <w:rsid w:val="00135201"/>
    <w:rsid w:val="00136140"/>
    <w:rsid w:val="001367AD"/>
    <w:rsid w:val="00136B33"/>
    <w:rsid w:val="00137230"/>
    <w:rsid w:val="0013744D"/>
    <w:rsid w:val="00140C5C"/>
    <w:rsid w:val="0014195F"/>
    <w:rsid w:val="00141CE8"/>
    <w:rsid w:val="00142A10"/>
    <w:rsid w:val="00142EAE"/>
    <w:rsid w:val="001430DB"/>
    <w:rsid w:val="001439EC"/>
    <w:rsid w:val="00144262"/>
    <w:rsid w:val="0014534B"/>
    <w:rsid w:val="00147290"/>
    <w:rsid w:val="00147482"/>
    <w:rsid w:val="0014767D"/>
    <w:rsid w:val="00147DBB"/>
    <w:rsid w:val="00150234"/>
    <w:rsid w:val="00150403"/>
    <w:rsid w:val="00151722"/>
    <w:rsid w:val="001519AA"/>
    <w:rsid w:val="00152025"/>
    <w:rsid w:val="0015267D"/>
    <w:rsid w:val="00152898"/>
    <w:rsid w:val="00152A15"/>
    <w:rsid w:val="00153570"/>
    <w:rsid w:val="00153E7E"/>
    <w:rsid w:val="0015463C"/>
    <w:rsid w:val="00154750"/>
    <w:rsid w:val="001549EA"/>
    <w:rsid w:val="00154A0A"/>
    <w:rsid w:val="00154C61"/>
    <w:rsid w:val="00155653"/>
    <w:rsid w:val="00155721"/>
    <w:rsid w:val="00155A1D"/>
    <w:rsid w:val="00155F76"/>
    <w:rsid w:val="00156BFA"/>
    <w:rsid w:val="00157C16"/>
    <w:rsid w:val="00160194"/>
    <w:rsid w:val="001609F5"/>
    <w:rsid w:val="0016139D"/>
    <w:rsid w:val="001631ED"/>
    <w:rsid w:val="00163365"/>
    <w:rsid w:val="00165CE7"/>
    <w:rsid w:val="00165E8E"/>
    <w:rsid w:val="001660DB"/>
    <w:rsid w:val="00166284"/>
    <w:rsid w:val="001666F1"/>
    <w:rsid w:val="00170A23"/>
    <w:rsid w:val="00171126"/>
    <w:rsid w:val="001711D5"/>
    <w:rsid w:val="001713A0"/>
    <w:rsid w:val="00171875"/>
    <w:rsid w:val="00171CB7"/>
    <w:rsid w:val="00171DD5"/>
    <w:rsid w:val="00172FA3"/>
    <w:rsid w:val="001741C4"/>
    <w:rsid w:val="001742BD"/>
    <w:rsid w:val="0017474B"/>
    <w:rsid w:val="00174A57"/>
    <w:rsid w:val="00175A4C"/>
    <w:rsid w:val="00175F63"/>
    <w:rsid w:val="00175FA5"/>
    <w:rsid w:val="001805D0"/>
    <w:rsid w:val="00181CE7"/>
    <w:rsid w:val="001821F4"/>
    <w:rsid w:val="00183533"/>
    <w:rsid w:val="00183C1E"/>
    <w:rsid w:val="00183FD1"/>
    <w:rsid w:val="0018436F"/>
    <w:rsid w:val="0018441A"/>
    <w:rsid w:val="001846DA"/>
    <w:rsid w:val="00184833"/>
    <w:rsid w:val="00185BC3"/>
    <w:rsid w:val="00185DB8"/>
    <w:rsid w:val="00186036"/>
    <w:rsid w:val="00186B39"/>
    <w:rsid w:val="00187099"/>
    <w:rsid w:val="00187435"/>
    <w:rsid w:val="00187FBF"/>
    <w:rsid w:val="00190775"/>
    <w:rsid w:val="00191106"/>
    <w:rsid w:val="001920A8"/>
    <w:rsid w:val="00192DC6"/>
    <w:rsid w:val="00194C39"/>
    <w:rsid w:val="00194DE4"/>
    <w:rsid w:val="0019623C"/>
    <w:rsid w:val="001964C1"/>
    <w:rsid w:val="0019654B"/>
    <w:rsid w:val="00196BC7"/>
    <w:rsid w:val="001977AC"/>
    <w:rsid w:val="001A0074"/>
    <w:rsid w:val="001A0A95"/>
    <w:rsid w:val="001A2374"/>
    <w:rsid w:val="001A265E"/>
    <w:rsid w:val="001A2937"/>
    <w:rsid w:val="001A2FBC"/>
    <w:rsid w:val="001A355E"/>
    <w:rsid w:val="001A4377"/>
    <w:rsid w:val="001A4913"/>
    <w:rsid w:val="001A55F2"/>
    <w:rsid w:val="001A58E6"/>
    <w:rsid w:val="001A6872"/>
    <w:rsid w:val="001A68AD"/>
    <w:rsid w:val="001A68D8"/>
    <w:rsid w:val="001A7CBD"/>
    <w:rsid w:val="001B05F9"/>
    <w:rsid w:val="001B07C6"/>
    <w:rsid w:val="001B0AA2"/>
    <w:rsid w:val="001B0E7D"/>
    <w:rsid w:val="001B0FB3"/>
    <w:rsid w:val="001B1F89"/>
    <w:rsid w:val="001B2435"/>
    <w:rsid w:val="001B2CF1"/>
    <w:rsid w:val="001B3FE3"/>
    <w:rsid w:val="001B4F83"/>
    <w:rsid w:val="001B500F"/>
    <w:rsid w:val="001B526E"/>
    <w:rsid w:val="001B5975"/>
    <w:rsid w:val="001B5DBC"/>
    <w:rsid w:val="001B600F"/>
    <w:rsid w:val="001B6026"/>
    <w:rsid w:val="001B68FB"/>
    <w:rsid w:val="001B7181"/>
    <w:rsid w:val="001B75F0"/>
    <w:rsid w:val="001C004E"/>
    <w:rsid w:val="001C0739"/>
    <w:rsid w:val="001C0CBC"/>
    <w:rsid w:val="001C0E36"/>
    <w:rsid w:val="001C1CB7"/>
    <w:rsid w:val="001C1FC4"/>
    <w:rsid w:val="001C2216"/>
    <w:rsid w:val="001C26B1"/>
    <w:rsid w:val="001C273A"/>
    <w:rsid w:val="001C4215"/>
    <w:rsid w:val="001C42C8"/>
    <w:rsid w:val="001C456D"/>
    <w:rsid w:val="001C50F3"/>
    <w:rsid w:val="001C5659"/>
    <w:rsid w:val="001C625B"/>
    <w:rsid w:val="001C736F"/>
    <w:rsid w:val="001C7C7C"/>
    <w:rsid w:val="001D17E7"/>
    <w:rsid w:val="001D1D6B"/>
    <w:rsid w:val="001D2581"/>
    <w:rsid w:val="001D2A5C"/>
    <w:rsid w:val="001D4C3D"/>
    <w:rsid w:val="001D4C51"/>
    <w:rsid w:val="001D52B6"/>
    <w:rsid w:val="001D55B4"/>
    <w:rsid w:val="001D56C0"/>
    <w:rsid w:val="001D5AAA"/>
    <w:rsid w:val="001D6BB0"/>
    <w:rsid w:val="001D73BF"/>
    <w:rsid w:val="001E2762"/>
    <w:rsid w:val="001E4053"/>
    <w:rsid w:val="001E4204"/>
    <w:rsid w:val="001E4226"/>
    <w:rsid w:val="001E46F0"/>
    <w:rsid w:val="001E47D0"/>
    <w:rsid w:val="001E5C0A"/>
    <w:rsid w:val="001E6FA2"/>
    <w:rsid w:val="001E7ABE"/>
    <w:rsid w:val="001E7F3A"/>
    <w:rsid w:val="001F0993"/>
    <w:rsid w:val="001F1E0B"/>
    <w:rsid w:val="001F25F8"/>
    <w:rsid w:val="001F2B6E"/>
    <w:rsid w:val="001F3215"/>
    <w:rsid w:val="001F42E5"/>
    <w:rsid w:val="001F46F0"/>
    <w:rsid w:val="001F4F80"/>
    <w:rsid w:val="001F548A"/>
    <w:rsid w:val="001F59B3"/>
    <w:rsid w:val="001F5A00"/>
    <w:rsid w:val="001F67ED"/>
    <w:rsid w:val="001F7061"/>
    <w:rsid w:val="001F7603"/>
    <w:rsid w:val="001F7FA0"/>
    <w:rsid w:val="002028D5"/>
    <w:rsid w:val="0020324E"/>
    <w:rsid w:val="00203AF4"/>
    <w:rsid w:val="00204258"/>
    <w:rsid w:val="002047A1"/>
    <w:rsid w:val="00204CDF"/>
    <w:rsid w:val="00204DB8"/>
    <w:rsid w:val="00204ED0"/>
    <w:rsid w:val="00205007"/>
    <w:rsid w:val="00205105"/>
    <w:rsid w:val="00205309"/>
    <w:rsid w:val="00205596"/>
    <w:rsid w:val="00206C1F"/>
    <w:rsid w:val="002070B7"/>
    <w:rsid w:val="00207581"/>
    <w:rsid w:val="00207787"/>
    <w:rsid w:val="0021088D"/>
    <w:rsid w:val="00210C6A"/>
    <w:rsid w:val="0021125A"/>
    <w:rsid w:val="00211678"/>
    <w:rsid w:val="00211C52"/>
    <w:rsid w:val="002130D1"/>
    <w:rsid w:val="0021349E"/>
    <w:rsid w:val="002136BC"/>
    <w:rsid w:val="00213B5E"/>
    <w:rsid w:val="002145C9"/>
    <w:rsid w:val="002151EF"/>
    <w:rsid w:val="0021555A"/>
    <w:rsid w:val="0021603A"/>
    <w:rsid w:val="00216150"/>
    <w:rsid w:val="00216616"/>
    <w:rsid w:val="00216885"/>
    <w:rsid w:val="002173D3"/>
    <w:rsid w:val="002175C4"/>
    <w:rsid w:val="00217A74"/>
    <w:rsid w:val="00217B37"/>
    <w:rsid w:val="00217C56"/>
    <w:rsid w:val="00217D2E"/>
    <w:rsid w:val="0022046F"/>
    <w:rsid w:val="002205CF"/>
    <w:rsid w:val="002218A3"/>
    <w:rsid w:val="002233FB"/>
    <w:rsid w:val="002255B4"/>
    <w:rsid w:val="002255C2"/>
    <w:rsid w:val="00225772"/>
    <w:rsid w:val="00225C9C"/>
    <w:rsid w:val="0022691A"/>
    <w:rsid w:val="00226F26"/>
    <w:rsid w:val="0022797A"/>
    <w:rsid w:val="00227ADE"/>
    <w:rsid w:val="00227FB9"/>
    <w:rsid w:val="00231A78"/>
    <w:rsid w:val="0023230C"/>
    <w:rsid w:val="0023239B"/>
    <w:rsid w:val="00232CEE"/>
    <w:rsid w:val="00233300"/>
    <w:rsid w:val="00233E3E"/>
    <w:rsid w:val="002341CA"/>
    <w:rsid w:val="002350F3"/>
    <w:rsid w:val="00235625"/>
    <w:rsid w:val="00235DEA"/>
    <w:rsid w:val="00235E5D"/>
    <w:rsid w:val="002360FF"/>
    <w:rsid w:val="002364D6"/>
    <w:rsid w:val="00236F60"/>
    <w:rsid w:val="00237976"/>
    <w:rsid w:val="0023798B"/>
    <w:rsid w:val="00240213"/>
    <w:rsid w:val="00240FC4"/>
    <w:rsid w:val="00241CC9"/>
    <w:rsid w:val="00242FB4"/>
    <w:rsid w:val="002430E0"/>
    <w:rsid w:val="00243614"/>
    <w:rsid w:val="00243F31"/>
    <w:rsid w:val="00244353"/>
    <w:rsid w:val="002447C7"/>
    <w:rsid w:val="00244B89"/>
    <w:rsid w:val="00244DD0"/>
    <w:rsid w:val="00245667"/>
    <w:rsid w:val="0024568E"/>
    <w:rsid w:val="002456D3"/>
    <w:rsid w:val="00245850"/>
    <w:rsid w:val="00245EB2"/>
    <w:rsid w:val="0024649F"/>
    <w:rsid w:val="00246796"/>
    <w:rsid w:val="00247306"/>
    <w:rsid w:val="00247468"/>
    <w:rsid w:val="0025179A"/>
    <w:rsid w:val="0025186F"/>
    <w:rsid w:val="00251885"/>
    <w:rsid w:val="00251A3B"/>
    <w:rsid w:val="00251C6F"/>
    <w:rsid w:val="002524CE"/>
    <w:rsid w:val="00252767"/>
    <w:rsid w:val="002528CC"/>
    <w:rsid w:val="00253393"/>
    <w:rsid w:val="00253501"/>
    <w:rsid w:val="0025439C"/>
    <w:rsid w:val="00254AAF"/>
    <w:rsid w:val="00254DBB"/>
    <w:rsid w:val="00254EED"/>
    <w:rsid w:val="0025510B"/>
    <w:rsid w:val="002554CD"/>
    <w:rsid w:val="00255C65"/>
    <w:rsid w:val="002562C8"/>
    <w:rsid w:val="0025672D"/>
    <w:rsid w:val="00257FEF"/>
    <w:rsid w:val="0026091F"/>
    <w:rsid w:val="00260A22"/>
    <w:rsid w:val="002618E6"/>
    <w:rsid w:val="00261A19"/>
    <w:rsid w:val="00262526"/>
    <w:rsid w:val="0026290C"/>
    <w:rsid w:val="002633CA"/>
    <w:rsid w:val="002637DD"/>
    <w:rsid w:val="00263ED8"/>
    <w:rsid w:val="002651CF"/>
    <w:rsid w:val="00266610"/>
    <w:rsid w:val="00267591"/>
    <w:rsid w:val="00270500"/>
    <w:rsid w:val="002705CA"/>
    <w:rsid w:val="0027096A"/>
    <w:rsid w:val="002723B6"/>
    <w:rsid w:val="00272F88"/>
    <w:rsid w:val="00273782"/>
    <w:rsid w:val="002744E4"/>
    <w:rsid w:val="00275921"/>
    <w:rsid w:val="00276E9A"/>
    <w:rsid w:val="0028280D"/>
    <w:rsid w:val="00282E89"/>
    <w:rsid w:val="0028303C"/>
    <w:rsid w:val="00283202"/>
    <w:rsid w:val="0028324E"/>
    <w:rsid w:val="00283486"/>
    <w:rsid w:val="0028409D"/>
    <w:rsid w:val="0028414C"/>
    <w:rsid w:val="00284F4B"/>
    <w:rsid w:val="00285427"/>
    <w:rsid w:val="002854E1"/>
    <w:rsid w:val="00290250"/>
    <w:rsid w:val="002905BD"/>
    <w:rsid w:val="00290778"/>
    <w:rsid w:val="00291107"/>
    <w:rsid w:val="00291185"/>
    <w:rsid w:val="0029121F"/>
    <w:rsid w:val="002914AC"/>
    <w:rsid w:val="002916EB"/>
    <w:rsid w:val="00291FA6"/>
    <w:rsid w:val="00292777"/>
    <w:rsid w:val="00292B4D"/>
    <w:rsid w:val="00293130"/>
    <w:rsid w:val="00293672"/>
    <w:rsid w:val="002940D2"/>
    <w:rsid w:val="00294336"/>
    <w:rsid w:val="00294CA4"/>
    <w:rsid w:val="00295085"/>
    <w:rsid w:val="00295225"/>
    <w:rsid w:val="00295FF9"/>
    <w:rsid w:val="00296493"/>
    <w:rsid w:val="00296A71"/>
    <w:rsid w:val="0029726C"/>
    <w:rsid w:val="00297DD4"/>
    <w:rsid w:val="002A032F"/>
    <w:rsid w:val="002A49B4"/>
    <w:rsid w:val="002A49BB"/>
    <w:rsid w:val="002A509E"/>
    <w:rsid w:val="002A6E0B"/>
    <w:rsid w:val="002A7D03"/>
    <w:rsid w:val="002A7F97"/>
    <w:rsid w:val="002B0EEE"/>
    <w:rsid w:val="002B199A"/>
    <w:rsid w:val="002B1A27"/>
    <w:rsid w:val="002B1D03"/>
    <w:rsid w:val="002B24C2"/>
    <w:rsid w:val="002B41D9"/>
    <w:rsid w:val="002B4365"/>
    <w:rsid w:val="002B48E1"/>
    <w:rsid w:val="002B4D46"/>
    <w:rsid w:val="002B4E48"/>
    <w:rsid w:val="002B4EBE"/>
    <w:rsid w:val="002B5501"/>
    <w:rsid w:val="002B5F21"/>
    <w:rsid w:val="002C15C6"/>
    <w:rsid w:val="002C168D"/>
    <w:rsid w:val="002C17C3"/>
    <w:rsid w:val="002C1DC5"/>
    <w:rsid w:val="002C1EC0"/>
    <w:rsid w:val="002C2F66"/>
    <w:rsid w:val="002C30BB"/>
    <w:rsid w:val="002C3E80"/>
    <w:rsid w:val="002C52D6"/>
    <w:rsid w:val="002C533E"/>
    <w:rsid w:val="002C5B8B"/>
    <w:rsid w:val="002C64F3"/>
    <w:rsid w:val="002C71A2"/>
    <w:rsid w:val="002C7FAF"/>
    <w:rsid w:val="002D0175"/>
    <w:rsid w:val="002D103C"/>
    <w:rsid w:val="002D129A"/>
    <w:rsid w:val="002D1C0B"/>
    <w:rsid w:val="002D3EC3"/>
    <w:rsid w:val="002D4828"/>
    <w:rsid w:val="002D494F"/>
    <w:rsid w:val="002D4A0B"/>
    <w:rsid w:val="002D4CB7"/>
    <w:rsid w:val="002D7E66"/>
    <w:rsid w:val="002D7FBF"/>
    <w:rsid w:val="002E0770"/>
    <w:rsid w:val="002E135A"/>
    <w:rsid w:val="002E1365"/>
    <w:rsid w:val="002E1F80"/>
    <w:rsid w:val="002E2ED2"/>
    <w:rsid w:val="002E327D"/>
    <w:rsid w:val="002E3439"/>
    <w:rsid w:val="002E39DB"/>
    <w:rsid w:val="002E6A09"/>
    <w:rsid w:val="002E730C"/>
    <w:rsid w:val="002E75CF"/>
    <w:rsid w:val="002E78A8"/>
    <w:rsid w:val="002F051D"/>
    <w:rsid w:val="002F05D6"/>
    <w:rsid w:val="002F07B0"/>
    <w:rsid w:val="002F0A44"/>
    <w:rsid w:val="002F11B2"/>
    <w:rsid w:val="002F1A58"/>
    <w:rsid w:val="002F32EC"/>
    <w:rsid w:val="002F4A4A"/>
    <w:rsid w:val="002F54F5"/>
    <w:rsid w:val="002F6121"/>
    <w:rsid w:val="002F70AB"/>
    <w:rsid w:val="002F74F5"/>
    <w:rsid w:val="003006DC"/>
    <w:rsid w:val="00300FBF"/>
    <w:rsid w:val="003011D4"/>
    <w:rsid w:val="00301C8E"/>
    <w:rsid w:val="00301FBD"/>
    <w:rsid w:val="00302D2A"/>
    <w:rsid w:val="0030307B"/>
    <w:rsid w:val="003033FB"/>
    <w:rsid w:val="00304267"/>
    <w:rsid w:val="00304660"/>
    <w:rsid w:val="00304FBE"/>
    <w:rsid w:val="00305E22"/>
    <w:rsid w:val="00306015"/>
    <w:rsid w:val="00306893"/>
    <w:rsid w:val="00306F0B"/>
    <w:rsid w:val="00311AFF"/>
    <w:rsid w:val="00313349"/>
    <w:rsid w:val="00313425"/>
    <w:rsid w:val="00314952"/>
    <w:rsid w:val="00315C43"/>
    <w:rsid w:val="003162A7"/>
    <w:rsid w:val="00316878"/>
    <w:rsid w:val="0031700F"/>
    <w:rsid w:val="003173A2"/>
    <w:rsid w:val="0031748B"/>
    <w:rsid w:val="00320D56"/>
    <w:rsid w:val="003221C2"/>
    <w:rsid w:val="00322B4C"/>
    <w:rsid w:val="00322D5E"/>
    <w:rsid w:val="00322DB9"/>
    <w:rsid w:val="0032359A"/>
    <w:rsid w:val="0032365F"/>
    <w:rsid w:val="003241A3"/>
    <w:rsid w:val="00324A8F"/>
    <w:rsid w:val="00324BDD"/>
    <w:rsid w:val="00324D24"/>
    <w:rsid w:val="00325837"/>
    <w:rsid w:val="0032667D"/>
    <w:rsid w:val="003305F7"/>
    <w:rsid w:val="0033116D"/>
    <w:rsid w:val="00331BD7"/>
    <w:rsid w:val="003322C8"/>
    <w:rsid w:val="003327F6"/>
    <w:rsid w:val="003328B2"/>
    <w:rsid w:val="003329EB"/>
    <w:rsid w:val="00333680"/>
    <w:rsid w:val="003338B3"/>
    <w:rsid w:val="0033433A"/>
    <w:rsid w:val="003346FB"/>
    <w:rsid w:val="00334BF8"/>
    <w:rsid w:val="003351FA"/>
    <w:rsid w:val="00335269"/>
    <w:rsid w:val="0033534C"/>
    <w:rsid w:val="00335826"/>
    <w:rsid w:val="003360E4"/>
    <w:rsid w:val="003403FA"/>
    <w:rsid w:val="00341EA3"/>
    <w:rsid w:val="0034281A"/>
    <w:rsid w:val="00342C48"/>
    <w:rsid w:val="00342E6D"/>
    <w:rsid w:val="00343074"/>
    <w:rsid w:val="00343CE5"/>
    <w:rsid w:val="0034415D"/>
    <w:rsid w:val="00344855"/>
    <w:rsid w:val="00344C87"/>
    <w:rsid w:val="00346BBD"/>
    <w:rsid w:val="00346ED1"/>
    <w:rsid w:val="00347875"/>
    <w:rsid w:val="003503EF"/>
    <w:rsid w:val="00350B98"/>
    <w:rsid w:val="00351B41"/>
    <w:rsid w:val="00351CBD"/>
    <w:rsid w:val="00352361"/>
    <w:rsid w:val="0035266B"/>
    <w:rsid w:val="00352993"/>
    <w:rsid w:val="00352BEC"/>
    <w:rsid w:val="00353110"/>
    <w:rsid w:val="00354754"/>
    <w:rsid w:val="003560F1"/>
    <w:rsid w:val="0035623E"/>
    <w:rsid w:val="003567AD"/>
    <w:rsid w:val="00356D5E"/>
    <w:rsid w:val="00356E7F"/>
    <w:rsid w:val="00357CC4"/>
    <w:rsid w:val="003609FA"/>
    <w:rsid w:val="00360AFC"/>
    <w:rsid w:val="003618F0"/>
    <w:rsid w:val="00363644"/>
    <w:rsid w:val="003636D7"/>
    <w:rsid w:val="003638B2"/>
    <w:rsid w:val="00363A96"/>
    <w:rsid w:val="00363CC2"/>
    <w:rsid w:val="00365277"/>
    <w:rsid w:val="00366258"/>
    <w:rsid w:val="00366925"/>
    <w:rsid w:val="00366C4D"/>
    <w:rsid w:val="00367CF6"/>
    <w:rsid w:val="00367DEF"/>
    <w:rsid w:val="0037037F"/>
    <w:rsid w:val="00370F97"/>
    <w:rsid w:val="00371940"/>
    <w:rsid w:val="003732BB"/>
    <w:rsid w:val="003739C9"/>
    <w:rsid w:val="00373CC3"/>
    <w:rsid w:val="003742CF"/>
    <w:rsid w:val="003748C0"/>
    <w:rsid w:val="00374B58"/>
    <w:rsid w:val="00376590"/>
    <w:rsid w:val="00376E3A"/>
    <w:rsid w:val="00380571"/>
    <w:rsid w:val="00380E8D"/>
    <w:rsid w:val="00381445"/>
    <w:rsid w:val="00383742"/>
    <w:rsid w:val="00385997"/>
    <w:rsid w:val="00386B49"/>
    <w:rsid w:val="00386C46"/>
    <w:rsid w:val="00387D1E"/>
    <w:rsid w:val="00391380"/>
    <w:rsid w:val="00392BCF"/>
    <w:rsid w:val="003935E2"/>
    <w:rsid w:val="003939A1"/>
    <w:rsid w:val="00393CC7"/>
    <w:rsid w:val="003954C3"/>
    <w:rsid w:val="00395642"/>
    <w:rsid w:val="00395DF1"/>
    <w:rsid w:val="003971A0"/>
    <w:rsid w:val="003A01F7"/>
    <w:rsid w:val="003A1F88"/>
    <w:rsid w:val="003A21F6"/>
    <w:rsid w:val="003A2301"/>
    <w:rsid w:val="003A2B20"/>
    <w:rsid w:val="003A3096"/>
    <w:rsid w:val="003A345D"/>
    <w:rsid w:val="003A3D6B"/>
    <w:rsid w:val="003A4342"/>
    <w:rsid w:val="003A460D"/>
    <w:rsid w:val="003A4AC6"/>
    <w:rsid w:val="003A4E0A"/>
    <w:rsid w:val="003A51D1"/>
    <w:rsid w:val="003A5458"/>
    <w:rsid w:val="003A58F6"/>
    <w:rsid w:val="003A5B56"/>
    <w:rsid w:val="003A6057"/>
    <w:rsid w:val="003A7390"/>
    <w:rsid w:val="003B0266"/>
    <w:rsid w:val="003B0A55"/>
    <w:rsid w:val="003B0B06"/>
    <w:rsid w:val="003B1211"/>
    <w:rsid w:val="003B1D3F"/>
    <w:rsid w:val="003B24FD"/>
    <w:rsid w:val="003B3256"/>
    <w:rsid w:val="003B3322"/>
    <w:rsid w:val="003B359A"/>
    <w:rsid w:val="003B38FD"/>
    <w:rsid w:val="003B55AF"/>
    <w:rsid w:val="003B5C0B"/>
    <w:rsid w:val="003B6B21"/>
    <w:rsid w:val="003B6B6B"/>
    <w:rsid w:val="003B7476"/>
    <w:rsid w:val="003B7C21"/>
    <w:rsid w:val="003C047C"/>
    <w:rsid w:val="003C189E"/>
    <w:rsid w:val="003C3405"/>
    <w:rsid w:val="003C5B77"/>
    <w:rsid w:val="003C61A7"/>
    <w:rsid w:val="003C6A73"/>
    <w:rsid w:val="003D317F"/>
    <w:rsid w:val="003D3270"/>
    <w:rsid w:val="003D351F"/>
    <w:rsid w:val="003D3ABF"/>
    <w:rsid w:val="003D3BBD"/>
    <w:rsid w:val="003D4EC6"/>
    <w:rsid w:val="003D57B8"/>
    <w:rsid w:val="003D596F"/>
    <w:rsid w:val="003D59AA"/>
    <w:rsid w:val="003D5A96"/>
    <w:rsid w:val="003D6174"/>
    <w:rsid w:val="003D61E0"/>
    <w:rsid w:val="003D6227"/>
    <w:rsid w:val="003D6A88"/>
    <w:rsid w:val="003E0546"/>
    <w:rsid w:val="003E0F97"/>
    <w:rsid w:val="003E0FC2"/>
    <w:rsid w:val="003E10B6"/>
    <w:rsid w:val="003E1296"/>
    <w:rsid w:val="003E2ECF"/>
    <w:rsid w:val="003E419B"/>
    <w:rsid w:val="003E4253"/>
    <w:rsid w:val="003E4675"/>
    <w:rsid w:val="003E4AAA"/>
    <w:rsid w:val="003E4B7E"/>
    <w:rsid w:val="003E4CC6"/>
    <w:rsid w:val="003E5E07"/>
    <w:rsid w:val="003E66B1"/>
    <w:rsid w:val="003E68D8"/>
    <w:rsid w:val="003E7CDC"/>
    <w:rsid w:val="003F034E"/>
    <w:rsid w:val="003F0DAC"/>
    <w:rsid w:val="003F1A4B"/>
    <w:rsid w:val="003F1A64"/>
    <w:rsid w:val="003F1B19"/>
    <w:rsid w:val="003F222D"/>
    <w:rsid w:val="003F33E8"/>
    <w:rsid w:val="003F43E9"/>
    <w:rsid w:val="003F4616"/>
    <w:rsid w:val="003F613E"/>
    <w:rsid w:val="003F6772"/>
    <w:rsid w:val="003F6FB2"/>
    <w:rsid w:val="003F771F"/>
    <w:rsid w:val="0040090F"/>
    <w:rsid w:val="0040261B"/>
    <w:rsid w:val="0040271B"/>
    <w:rsid w:val="00402D42"/>
    <w:rsid w:val="0040387B"/>
    <w:rsid w:val="00403E82"/>
    <w:rsid w:val="004043F3"/>
    <w:rsid w:val="00406284"/>
    <w:rsid w:val="00406EC9"/>
    <w:rsid w:val="00406F35"/>
    <w:rsid w:val="004072AD"/>
    <w:rsid w:val="00407581"/>
    <w:rsid w:val="004076E8"/>
    <w:rsid w:val="00407752"/>
    <w:rsid w:val="00407A20"/>
    <w:rsid w:val="00410F0B"/>
    <w:rsid w:val="00411673"/>
    <w:rsid w:val="00412540"/>
    <w:rsid w:val="00413114"/>
    <w:rsid w:val="004136C7"/>
    <w:rsid w:val="00413CDF"/>
    <w:rsid w:val="00413FA9"/>
    <w:rsid w:val="00414A71"/>
    <w:rsid w:val="0041597A"/>
    <w:rsid w:val="00416104"/>
    <w:rsid w:val="00416122"/>
    <w:rsid w:val="004166B2"/>
    <w:rsid w:val="00416A46"/>
    <w:rsid w:val="00417FE5"/>
    <w:rsid w:val="00420154"/>
    <w:rsid w:val="00420E2F"/>
    <w:rsid w:val="00422335"/>
    <w:rsid w:val="00422863"/>
    <w:rsid w:val="004228D5"/>
    <w:rsid w:val="00423201"/>
    <w:rsid w:val="00424990"/>
    <w:rsid w:val="00424DDC"/>
    <w:rsid w:val="00425D0C"/>
    <w:rsid w:val="00426C67"/>
    <w:rsid w:val="00426EAF"/>
    <w:rsid w:val="00426F24"/>
    <w:rsid w:val="00427BE9"/>
    <w:rsid w:val="00427DF2"/>
    <w:rsid w:val="00430B8A"/>
    <w:rsid w:val="00431529"/>
    <w:rsid w:val="004319CB"/>
    <w:rsid w:val="00431C6C"/>
    <w:rsid w:val="00432E49"/>
    <w:rsid w:val="00433778"/>
    <w:rsid w:val="00433FA6"/>
    <w:rsid w:val="0043471A"/>
    <w:rsid w:val="00434C22"/>
    <w:rsid w:val="00435611"/>
    <w:rsid w:val="004377E4"/>
    <w:rsid w:val="00437F77"/>
    <w:rsid w:val="00440C31"/>
    <w:rsid w:val="0044136E"/>
    <w:rsid w:val="00441496"/>
    <w:rsid w:val="00441C30"/>
    <w:rsid w:val="004424CE"/>
    <w:rsid w:val="00442980"/>
    <w:rsid w:val="00442B51"/>
    <w:rsid w:val="004468B3"/>
    <w:rsid w:val="00446A4C"/>
    <w:rsid w:val="00446C4D"/>
    <w:rsid w:val="00447B1A"/>
    <w:rsid w:val="00447BC6"/>
    <w:rsid w:val="004503B2"/>
    <w:rsid w:val="00450988"/>
    <w:rsid w:val="00451233"/>
    <w:rsid w:val="004514AA"/>
    <w:rsid w:val="00451642"/>
    <w:rsid w:val="004518C0"/>
    <w:rsid w:val="00451B06"/>
    <w:rsid w:val="004521EE"/>
    <w:rsid w:val="00452247"/>
    <w:rsid w:val="00452E7E"/>
    <w:rsid w:val="00453434"/>
    <w:rsid w:val="00454B2E"/>
    <w:rsid w:val="00454D2B"/>
    <w:rsid w:val="00454D81"/>
    <w:rsid w:val="00456E62"/>
    <w:rsid w:val="004573AB"/>
    <w:rsid w:val="0045759A"/>
    <w:rsid w:val="00460023"/>
    <w:rsid w:val="00460389"/>
    <w:rsid w:val="004606D0"/>
    <w:rsid w:val="00461239"/>
    <w:rsid w:val="004618A8"/>
    <w:rsid w:val="00461E13"/>
    <w:rsid w:val="004625B1"/>
    <w:rsid w:val="0046270D"/>
    <w:rsid w:val="004641CC"/>
    <w:rsid w:val="004647F5"/>
    <w:rsid w:val="004649E3"/>
    <w:rsid w:val="00465E8B"/>
    <w:rsid w:val="00465FDE"/>
    <w:rsid w:val="00466063"/>
    <w:rsid w:val="00467171"/>
    <w:rsid w:val="0047041C"/>
    <w:rsid w:val="00470942"/>
    <w:rsid w:val="00470AE0"/>
    <w:rsid w:val="00470FBB"/>
    <w:rsid w:val="00471A2D"/>
    <w:rsid w:val="00471B04"/>
    <w:rsid w:val="00472CB3"/>
    <w:rsid w:val="00474353"/>
    <w:rsid w:val="004746AC"/>
    <w:rsid w:val="0047517B"/>
    <w:rsid w:val="00475187"/>
    <w:rsid w:val="004772BD"/>
    <w:rsid w:val="004775AE"/>
    <w:rsid w:val="0047761D"/>
    <w:rsid w:val="00477AFE"/>
    <w:rsid w:val="00477BC7"/>
    <w:rsid w:val="00480671"/>
    <w:rsid w:val="00481A7C"/>
    <w:rsid w:val="00481CC4"/>
    <w:rsid w:val="004827C5"/>
    <w:rsid w:val="00483417"/>
    <w:rsid w:val="004841E7"/>
    <w:rsid w:val="004854FB"/>
    <w:rsid w:val="00485CD3"/>
    <w:rsid w:val="004863FD"/>
    <w:rsid w:val="00486506"/>
    <w:rsid w:val="00486F36"/>
    <w:rsid w:val="0048749F"/>
    <w:rsid w:val="004907FE"/>
    <w:rsid w:val="00490D94"/>
    <w:rsid w:val="00491715"/>
    <w:rsid w:val="00493048"/>
    <w:rsid w:val="00493284"/>
    <w:rsid w:val="004936F3"/>
    <w:rsid w:val="0049395D"/>
    <w:rsid w:val="00493B9B"/>
    <w:rsid w:val="004945A7"/>
    <w:rsid w:val="0049593D"/>
    <w:rsid w:val="00496013"/>
    <w:rsid w:val="00496848"/>
    <w:rsid w:val="00496B38"/>
    <w:rsid w:val="0049731C"/>
    <w:rsid w:val="004A00FD"/>
    <w:rsid w:val="004A0798"/>
    <w:rsid w:val="004A1101"/>
    <w:rsid w:val="004A27F7"/>
    <w:rsid w:val="004A32E4"/>
    <w:rsid w:val="004A3E09"/>
    <w:rsid w:val="004A4444"/>
    <w:rsid w:val="004A4F2E"/>
    <w:rsid w:val="004A53FD"/>
    <w:rsid w:val="004A541D"/>
    <w:rsid w:val="004A5DDE"/>
    <w:rsid w:val="004A6649"/>
    <w:rsid w:val="004A6F08"/>
    <w:rsid w:val="004A7287"/>
    <w:rsid w:val="004B0501"/>
    <w:rsid w:val="004B0A67"/>
    <w:rsid w:val="004B158C"/>
    <w:rsid w:val="004B1B47"/>
    <w:rsid w:val="004B1DDF"/>
    <w:rsid w:val="004B1EA5"/>
    <w:rsid w:val="004B22ED"/>
    <w:rsid w:val="004B25F4"/>
    <w:rsid w:val="004B3330"/>
    <w:rsid w:val="004B422A"/>
    <w:rsid w:val="004B4CFA"/>
    <w:rsid w:val="004B4DBB"/>
    <w:rsid w:val="004B5A1D"/>
    <w:rsid w:val="004B5B9D"/>
    <w:rsid w:val="004B614A"/>
    <w:rsid w:val="004B6421"/>
    <w:rsid w:val="004B675B"/>
    <w:rsid w:val="004B696A"/>
    <w:rsid w:val="004B6ECA"/>
    <w:rsid w:val="004B7422"/>
    <w:rsid w:val="004B77F0"/>
    <w:rsid w:val="004B7EFE"/>
    <w:rsid w:val="004C06A6"/>
    <w:rsid w:val="004C0FA0"/>
    <w:rsid w:val="004C1845"/>
    <w:rsid w:val="004C19EC"/>
    <w:rsid w:val="004C2841"/>
    <w:rsid w:val="004C32B9"/>
    <w:rsid w:val="004C3A49"/>
    <w:rsid w:val="004C3BE0"/>
    <w:rsid w:val="004C3C0F"/>
    <w:rsid w:val="004C5780"/>
    <w:rsid w:val="004C5A27"/>
    <w:rsid w:val="004C5DE0"/>
    <w:rsid w:val="004C68F0"/>
    <w:rsid w:val="004C6A62"/>
    <w:rsid w:val="004C718D"/>
    <w:rsid w:val="004C74E4"/>
    <w:rsid w:val="004D0BAF"/>
    <w:rsid w:val="004D0BC9"/>
    <w:rsid w:val="004D1C91"/>
    <w:rsid w:val="004D282F"/>
    <w:rsid w:val="004D35E8"/>
    <w:rsid w:val="004D3DD2"/>
    <w:rsid w:val="004D5E48"/>
    <w:rsid w:val="004D6FA1"/>
    <w:rsid w:val="004D7271"/>
    <w:rsid w:val="004E0615"/>
    <w:rsid w:val="004E08CB"/>
    <w:rsid w:val="004E105B"/>
    <w:rsid w:val="004E145F"/>
    <w:rsid w:val="004E1662"/>
    <w:rsid w:val="004E1DE4"/>
    <w:rsid w:val="004E293E"/>
    <w:rsid w:val="004E3851"/>
    <w:rsid w:val="004E3F37"/>
    <w:rsid w:val="004E4E68"/>
    <w:rsid w:val="004E71E4"/>
    <w:rsid w:val="004E7414"/>
    <w:rsid w:val="004F0403"/>
    <w:rsid w:val="004F0415"/>
    <w:rsid w:val="004F0C89"/>
    <w:rsid w:val="004F0D5B"/>
    <w:rsid w:val="004F36D7"/>
    <w:rsid w:val="004F3708"/>
    <w:rsid w:val="004F4354"/>
    <w:rsid w:val="004F440B"/>
    <w:rsid w:val="004F45B6"/>
    <w:rsid w:val="004F4708"/>
    <w:rsid w:val="004F5465"/>
    <w:rsid w:val="004F61A6"/>
    <w:rsid w:val="004F66F0"/>
    <w:rsid w:val="004F6B59"/>
    <w:rsid w:val="004F7397"/>
    <w:rsid w:val="004F7F7B"/>
    <w:rsid w:val="00500B20"/>
    <w:rsid w:val="00500B41"/>
    <w:rsid w:val="005012DE"/>
    <w:rsid w:val="00501F63"/>
    <w:rsid w:val="0050285A"/>
    <w:rsid w:val="00503573"/>
    <w:rsid w:val="0050393F"/>
    <w:rsid w:val="00503FBD"/>
    <w:rsid w:val="00504014"/>
    <w:rsid w:val="00504AC6"/>
    <w:rsid w:val="00505885"/>
    <w:rsid w:val="00505A5A"/>
    <w:rsid w:val="00506CD6"/>
    <w:rsid w:val="00507712"/>
    <w:rsid w:val="00507B71"/>
    <w:rsid w:val="00507ED5"/>
    <w:rsid w:val="00510072"/>
    <w:rsid w:val="00510385"/>
    <w:rsid w:val="00510617"/>
    <w:rsid w:val="00510B53"/>
    <w:rsid w:val="005114EC"/>
    <w:rsid w:val="00511714"/>
    <w:rsid w:val="005120D2"/>
    <w:rsid w:val="0051223D"/>
    <w:rsid w:val="00512C7B"/>
    <w:rsid w:val="00513648"/>
    <w:rsid w:val="00514058"/>
    <w:rsid w:val="0051448C"/>
    <w:rsid w:val="00514998"/>
    <w:rsid w:val="00514EA0"/>
    <w:rsid w:val="005157A6"/>
    <w:rsid w:val="00515C2F"/>
    <w:rsid w:val="00515D8C"/>
    <w:rsid w:val="005163D1"/>
    <w:rsid w:val="005166C0"/>
    <w:rsid w:val="005168EA"/>
    <w:rsid w:val="00516E76"/>
    <w:rsid w:val="0051766A"/>
    <w:rsid w:val="00520F96"/>
    <w:rsid w:val="0052170A"/>
    <w:rsid w:val="00523758"/>
    <w:rsid w:val="005238EA"/>
    <w:rsid w:val="00524F43"/>
    <w:rsid w:val="005253E8"/>
    <w:rsid w:val="00525643"/>
    <w:rsid w:val="00525D13"/>
    <w:rsid w:val="0052606F"/>
    <w:rsid w:val="0052623D"/>
    <w:rsid w:val="00526EEE"/>
    <w:rsid w:val="00527EA7"/>
    <w:rsid w:val="00530FBD"/>
    <w:rsid w:val="0053303E"/>
    <w:rsid w:val="005330CA"/>
    <w:rsid w:val="0053310E"/>
    <w:rsid w:val="00534DC5"/>
    <w:rsid w:val="00535B15"/>
    <w:rsid w:val="005373AB"/>
    <w:rsid w:val="005400A0"/>
    <w:rsid w:val="00540292"/>
    <w:rsid w:val="00540CF9"/>
    <w:rsid w:val="005421EE"/>
    <w:rsid w:val="0054265E"/>
    <w:rsid w:val="005440E5"/>
    <w:rsid w:val="0054449E"/>
    <w:rsid w:val="00544857"/>
    <w:rsid w:val="00545B1D"/>
    <w:rsid w:val="00546437"/>
    <w:rsid w:val="00546EBA"/>
    <w:rsid w:val="00547744"/>
    <w:rsid w:val="005501B4"/>
    <w:rsid w:val="00550715"/>
    <w:rsid w:val="00550D42"/>
    <w:rsid w:val="00550D56"/>
    <w:rsid w:val="00552F99"/>
    <w:rsid w:val="005542EB"/>
    <w:rsid w:val="00555572"/>
    <w:rsid w:val="00555EAD"/>
    <w:rsid w:val="00556839"/>
    <w:rsid w:val="0055692F"/>
    <w:rsid w:val="00556AF4"/>
    <w:rsid w:val="00557291"/>
    <w:rsid w:val="00557396"/>
    <w:rsid w:val="0055776A"/>
    <w:rsid w:val="00557A46"/>
    <w:rsid w:val="00557C48"/>
    <w:rsid w:val="00557E43"/>
    <w:rsid w:val="0056043D"/>
    <w:rsid w:val="00560578"/>
    <w:rsid w:val="00561377"/>
    <w:rsid w:val="00562A84"/>
    <w:rsid w:val="00563EE7"/>
    <w:rsid w:val="0056568A"/>
    <w:rsid w:val="00565FF8"/>
    <w:rsid w:val="00566455"/>
    <w:rsid w:val="0056700A"/>
    <w:rsid w:val="00567124"/>
    <w:rsid w:val="00570175"/>
    <w:rsid w:val="005718D1"/>
    <w:rsid w:val="005720D3"/>
    <w:rsid w:val="005722FA"/>
    <w:rsid w:val="00572DB8"/>
    <w:rsid w:val="00573BEA"/>
    <w:rsid w:val="00574307"/>
    <w:rsid w:val="00574463"/>
    <w:rsid w:val="00574CD0"/>
    <w:rsid w:val="005759BF"/>
    <w:rsid w:val="00576415"/>
    <w:rsid w:val="005775B3"/>
    <w:rsid w:val="00577BA0"/>
    <w:rsid w:val="00580423"/>
    <w:rsid w:val="00580B8B"/>
    <w:rsid w:val="00580F31"/>
    <w:rsid w:val="0058257F"/>
    <w:rsid w:val="00582AF1"/>
    <w:rsid w:val="00583503"/>
    <w:rsid w:val="005838B0"/>
    <w:rsid w:val="005844AF"/>
    <w:rsid w:val="00584C05"/>
    <w:rsid w:val="00584C96"/>
    <w:rsid w:val="00585B6B"/>
    <w:rsid w:val="00585B75"/>
    <w:rsid w:val="00585F52"/>
    <w:rsid w:val="00587B69"/>
    <w:rsid w:val="00587C03"/>
    <w:rsid w:val="00587D70"/>
    <w:rsid w:val="00590AB9"/>
    <w:rsid w:val="00590B4F"/>
    <w:rsid w:val="00590F73"/>
    <w:rsid w:val="005910A7"/>
    <w:rsid w:val="00592199"/>
    <w:rsid w:val="0059391F"/>
    <w:rsid w:val="00594C68"/>
    <w:rsid w:val="0059565B"/>
    <w:rsid w:val="00595D06"/>
    <w:rsid w:val="00595DA9"/>
    <w:rsid w:val="005A0472"/>
    <w:rsid w:val="005A101B"/>
    <w:rsid w:val="005A19F4"/>
    <w:rsid w:val="005A2627"/>
    <w:rsid w:val="005A3D20"/>
    <w:rsid w:val="005A54C2"/>
    <w:rsid w:val="005A5C78"/>
    <w:rsid w:val="005A674A"/>
    <w:rsid w:val="005A677F"/>
    <w:rsid w:val="005A7FCF"/>
    <w:rsid w:val="005B039E"/>
    <w:rsid w:val="005B0A6B"/>
    <w:rsid w:val="005B18FD"/>
    <w:rsid w:val="005B19B8"/>
    <w:rsid w:val="005B297D"/>
    <w:rsid w:val="005B2A7C"/>
    <w:rsid w:val="005B3743"/>
    <w:rsid w:val="005B4066"/>
    <w:rsid w:val="005B5708"/>
    <w:rsid w:val="005B571C"/>
    <w:rsid w:val="005B5ADF"/>
    <w:rsid w:val="005B616B"/>
    <w:rsid w:val="005B62E4"/>
    <w:rsid w:val="005B652F"/>
    <w:rsid w:val="005B68BD"/>
    <w:rsid w:val="005B6C5B"/>
    <w:rsid w:val="005B7195"/>
    <w:rsid w:val="005B72F5"/>
    <w:rsid w:val="005B75BF"/>
    <w:rsid w:val="005C1629"/>
    <w:rsid w:val="005C1AAF"/>
    <w:rsid w:val="005C1C7B"/>
    <w:rsid w:val="005C2D64"/>
    <w:rsid w:val="005C3101"/>
    <w:rsid w:val="005C4A79"/>
    <w:rsid w:val="005C4ED8"/>
    <w:rsid w:val="005C5E78"/>
    <w:rsid w:val="005C668D"/>
    <w:rsid w:val="005C7796"/>
    <w:rsid w:val="005D072E"/>
    <w:rsid w:val="005D0863"/>
    <w:rsid w:val="005D1850"/>
    <w:rsid w:val="005D2B29"/>
    <w:rsid w:val="005D4D9B"/>
    <w:rsid w:val="005D56EF"/>
    <w:rsid w:val="005D79F2"/>
    <w:rsid w:val="005D7A3C"/>
    <w:rsid w:val="005D7FE4"/>
    <w:rsid w:val="005E0891"/>
    <w:rsid w:val="005E0A73"/>
    <w:rsid w:val="005E1A03"/>
    <w:rsid w:val="005E25CF"/>
    <w:rsid w:val="005E2844"/>
    <w:rsid w:val="005E34BA"/>
    <w:rsid w:val="005E3FA4"/>
    <w:rsid w:val="005E43F3"/>
    <w:rsid w:val="005E4B54"/>
    <w:rsid w:val="005E5A7F"/>
    <w:rsid w:val="005E6143"/>
    <w:rsid w:val="005E64BE"/>
    <w:rsid w:val="005E6EF2"/>
    <w:rsid w:val="005E7215"/>
    <w:rsid w:val="005E74A7"/>
    <w:rsid w:val="005F01D6"/>
    <w:rsid w:val="005F1403"/>
    <w:rsid w:val="005F1888"/>
    <w:rsid w:val="005F1B68"/>
    <w:rsid w:val="005F1E88"/>
    <w:rsid w:val="005F213C"/>
    <w:rsid w:val="005F2695"/>
    <w:rsid w:val="005F2D0A"/>
    <w:rsid w:val="005F31B5"/>
    <w:rsid w:val="005F3BE0"/>
    <w:rsid w:val="005F3C6E"/>
    <w:rsid w:val="005F41B3"/>
    <w:rsid w:val="005F5110"/>
    <w:rsid w:val="005F5E53"/>
    <w:rsid w:val="005F7225"/>
    <w:rsid w:val="005F7619"/>
    <w:rsid w:val="005F7EDB"/>
    <w:rsid w:val="00600811"/>
    <w:rsid w:val="00600F3D"/>
    <w:rsid w:val="00601661"/>
    <w:rsid w:val="00601F46"/>
    <w:rsid w:val="0060371D"/>
    <w:rsid w:val="00603C92"/>
    <w:rsid w:val="00603E22"/>
    <w:rsid w:val="006040B4"/>
    <w:rsid w:val="0060574F"/>
    <w:rsid w:val="00606550"/>
    <w:rsid w:val="00606912"/>
    <w:rsid w:val="00606928"/>
    <w:rsid w:val="00607055"/>
    <w:rsid w:val="00607FFB"/>
    <w:rsid w:val="006103E2"/>
    <w:rsid w:val="00610A19"/>
    <w:rsid w:val="00610E96"/>
    <w:rsid w:val="00611221"/>
    <w:rsid w:val="00611471"/>
    <w:rsid w:val="00611A65"/>
    <w:rsid w:val="00611D9F"/>
    <w:rsid w:val="00611E08"/>
    <w:rsid w:val="00612466"/>
    <w:rsid w:val="0061268E"/>
    <w:rsid w:val="006131F1"/>
    <w:rsid w:val="00613A3D"/>
    <w:rsid w:val="00613D7E"/>
    <w:rsid w:val="00614DC8"/>
    <w:rsid w:val="006158C2"/>
    <w:rsid w:val="00616BE1"/>
    <w:rsid w:val="006170C5"/>
    <w:rsid w:val="006175E4"/>
    <w:rsid w:val="006176A9"/>
    <w:rsid w:val="00617738"/>
    <w:rsid w:val="00617B87"/>
    <w:rsid w:val="0062012B"/>
    <w:rsid w:val="00621AF3"/>
    <w:rsid w:val="0062396D"/>
    <w:rsid w:val="00623C2E"/>
    <w:rsid w:val="00624108"/>
    <w:rsid w:val="00625E9D"/>
    <w:rsid w:val="00626372"/>
    <w:rsid w:val="00626A52"/>
    <w:rsid w:val="00627061"/>
    <w:rsid w:val="006275C7"/>
    <w:rsid w:val="006276AB"/>
    <w:rsid w:val="0063050B"/>
    <w:rsid w:val="00631B91"/>
    <w:rsid w:val="00631E60"/>
    <w:rsid w:val="00632F14"/>
    <w:rsid w:val="0063313F"/>
    <w:rsid w:val="0063363F"/>
    <w:rsid w:val="006339EB"/>
    <w:rsid w:val="00634456"/>
    <w:rsid w:val="00634D27"/>
    <w:rsid w:val="00636179"/>
    <w:rsid w:val="006367C3"/>
    <w:rsid w:val="00636C68"/>
    <w:rsid w:val="0064039D"/>
    <w:rsid w:val="00641D56"/>
    <w:rsid w:val="0064346D"/>
    <w:rsid w:val="00645A49"/>
    <w:rsid w:val="00646F76"/>
    <w:rsid w:val="00647C3E"/>
    <w:rsid w:val="00650CB8"/>
    <w:rsid w:val="00651155"/>
    <w:rsid w:val="00651712"/>
    <w:rsid w:val="0065281E"/>
    <w:rsid w:val="00652F36"/>
    <w:rsid w:val="00652F6B"/>
    <w:rsid w:val="006532EF"/>
    <w:rsid w:val="006544BB"/>
    <w:rsid w:val="00654C93"/>
    <w:rsid w:val="006551BC"/>
    <w:rsid w:val="0065604D"/>
    <w:rsid w:val="006564A0"/>
    <w:rsid w:val="00656BE1"/>
    <w:rsid w:val="00656BF8"/>
    <w:rsid w:val="00656C50"/>
    <w:rsid w:val="00656E76"/>
    <w:rsid w:val="00657D37"/>
    <w:rsid w:val="0066033D"/>
    <w:rsid w:val="006606F3"/>
    <w:rsid w:val="00660F39"/>
    <w:rsid w:val="006611E0"/>
    <w:rsid w:val="00661D89"/>
    <w:rsid w:val="00661F78"/>
    <w:rsid w:val="00662490"/>
    <w:rsid w:val="00662AAF"/>
    <w:rsid w:val="00663869"/>
    <w:rsid w:val="006639DC"/>
    <w:rsid w:val="0066473B"/>
    <w:rsid w:val="00664E9F"/>
    <w:rsid w:val="00665DE2"/>
    <w:rsid w:val="006667F2"/>
    <w:rsid w:val="00666976"/>
    <w:rsid w:val="006673AB"/>
    <w:rsid w:val="006678EE"/>
    <w:rsid w:val="006706E3"/>
    <w:rsid w:val="00670988"/>
    <w:rsid w:val="00670A59"/>
    <w:rsid w:val="00670CD9"/>
    <w:rsid w:val="00671689"/>
    <w:rsid w:val="00672445"/>
    <w:rsid w:val="00672ADD"/>
    <w:rsid w:val="006730B5"/>
    <w:rsid w:val="00673585"/>
    <w:rsid w:val="00674D1F"/>
    <w:rsid w:val="00676EB7"/>
    <w:rsid w:val="00676F2B"/>
    <w:rsid w:val="006771C8"/>
    <w:rsid w:val="006803A4"/>
    <w:rsid w:val="00680643"/>
    <w:rsid w:val="0068175B"/>
    <w:rsid w:val="006817BE"/>
    <w:rsid w:val="00681DE8"/>
    <w:rsid w:val="00681F06"/>
    <w:rsid w:val="00684447"/>
    <w:rsid w:val="00684E24"/>
    <w:rsid w:val="0068542A"/>
    <w:rsid w:val="00686C60"/>
    <w:rsid w:val="006870FF"/>
    <w:rsid w:val="00687DEA"/>
    <w:rsid w:val="00690897"/>
    <w:rsid w:val="00690B1E"/>
    <w:rsid w:val="006916D7"/>
    <w:rsid w:val="00691CD8"/>
    <w:rsid w:val="00692B1D"/>
    <w:rsid w:val="0069310E"/>
    <w:rsid w:val="00693202"/>
    <w:rsid w:val="00693A45"/>
    <w:rsid w:val="0069496C"/>
    <w:rsid w:val="00694C07"/>
    <w:rsid w:val="00695AC0"/>
    <w:rsid w:val="00695FCE"/>
    <w:rsid w:val="00696876"/>
    <w:rsid w:val="00696E66"/>
    <w:rsid w:val="0069740C"/>
    <w:rsid w:val="006976A9"/>
    <w:rsid w:val="006A1D50"/>
    <w:rsid w:val="006A23DF"/>
    <w:rsid w:val="006A376E"/>
    <w:rsid w:val="006A457E"/>
    <w:rsid w:val="006A46D5"/>
    <w:rsid w:val="006A4761"/>
    <w:rsid w:val="006A5E44"/>
    <w:rsid w:val="006A6C09"/>
    <w:rsid w:val="006A6C50"/>
    <w:rsid w:val="006A6F9A"/>
    <w:rsid w:val="006B0405"/>
    <w:rsid w:val="006B055D"/>
    <w:rsid w:val="006B14BD"/>
    <w:rsid w:val="006B2117"/>
    <w:rsid w:val="006B3D72"/>
    <w:rsid w:val="006B3F20"/>
    <w:rsid w:val="006B4EE4"/>
    <w:rsid w:val="006B5AC0"/>
    <w:rsid w:val="006B6298"/>
    <w:rsid w:val="006B69EF"/>
    <w:rsid w:val="006B747C"/>
    <w:rsid w:val="006B7888"/>
    <w:rsid w:val="006B7DE9"/>
    <w:rsid w:val="006C0179"/>
    <w:rsid w:val="006C20A1"/>
    <w:rsid w:val="006C2262"/>
    <w:rsid w:val="006C2F92"/>
    <w:rsid w:val="006C40F9"/>
    <w:rsid w:val="006C4D40"/>
    <w:rsid w:val="006C5573"/>
    <w:rsid w:val="006C6342"/>
    <w:rsid w:val="006C7A30"/>
    <w:rsid w:val="006D001C"/>
    <w:rsid w:val="006D05C8"/>
    <w:rsid w:val="006D25B1"/>
    <w:rsid w:val="006D2E3D"/>
    <w:rsid w:val="006D381E"/>
    <w:rsid w:val="006D3BB3"/>
    <w:rsid w:val="006D4352"/>
    <w:rsid w:val="006D4E06"/>
    <w:rsid w:val="006D5E6F"/>
    <w:rsid w:val="006D5F4C"/>
    <w:rsid w:val="006D70F3"/>
    <w:rsid w:val="006D7512"/>
    <w:rsid w:val="006D77CC"/>
    <w:rsid w:val="006E026D"/>
    <w:rsid w:val="006E0589"/>
    <w:rsid w:val="006E0B59"/>
    <w:rsid w:val="006E0BCB"/>
    <w:rsid w:val="006E1397"/>
    <w:rsid w:val="006E1DA8"/>
    <w:rsid w:val="006E1F7E"/>
    <w:rsid w:val="006E24DF"/>
    <w:rsid w:val="006E29CC"/>
    <w:rsid w:val="006E31E9"/>
    <w:rsid w:val="006E4301"/>
    <w:rsid w:val="006E439C"/>
    <w:rsid w:val="006E4A66"/>
    <w:rsid w:val="006E4B24"/>
    <w:rsid w:val="006E5A2D"/>
    <w:rsid w:val="006E5E61"/>
    <w:rsid w:val="006E60E7"/>
    <w:rsid w:val="006E6E36"/>
    <w:rsid w:val="006E6E3E"/>
    <w:rsid w:val="006E6FB8"/>
    <w:rsid w:val="006E791B"/>
    <w:rsid w:val="006E7987"/>
    <w:rsid w:val="006F0001"/>
    <w:rsid w:val="006F0D2A"/>
    <w:rsid w:val="006F0D68"/>
    <w:rsid w:val="006F1657"/>
    <w:rsid w:val="006F1892"/>
    <w:rsid w:val="006F18A8"/>
    <w:rsid w:val="006F21A6"/>
    <w:rsid w:val="006F2235"/>
    <w:rsid w:val="006F228F"/>
    <w:rsid w:val="006F25C0"/>
    <w:rsid w:val="006F2DB5"/>
    <w:rsid w:val="006F3105"/>
    <w:rsid w:val="006F32F2"/>
    <w:rsid w:val="006F3FA0"/>
    <w:rsid w:val="006F45A3"/>
    <w:rsid w:val="006F547D"/>
    <w:rsid w:val="006F5BA2"/>
    <w:rsid w:val="006F609F"/>
    <w:rsid w:val="006F705A"/>
    <w:rsid w:val="006F7603"/>
    <w:rsid w:val="00700FB4"/>
    <w:rsid w:val="007024C4"/>
    <w:rsid w:val="00703699"/>
    <w:rsid w:val="0070394D"/>
    <w:rsid w:val="00703C3A"/>
    <w:rsid w:val="00704801"/>
    <w:rsid w:val="00704CFF"/>
    <w:rsid w:val="007059C4"/>
    <w:rsid w:val="00705CFB"/>
    <w:rsid w:val="00705E45"/>
    <w:rsid w:val="00706787"/>
    <w:rsid w:val="007075EA"/>
    <w:rsid w:val="00707AAF"/>
    <w:rsid w:val="00707F1D"/>
    <w:rsid w:val="00710997"/>
    <w:rsid w:val="00710BC4"/>
    <w:rsid w:val="007113FB"/>
    <w:rsid w:val="00711771"/>
    <w:rsid w:val="00711A6D"/>
    <w:rsid w:val="00711D9E"/>
    <w:rsid w:val="00712885"/>
    <w:rsid w:val="00712AB1"/>
    <w:rsid w:val="00712AD1"/>
    <w:rsid w:val="00713AFF"/>
    <w:rsid w:val="007141F4"/>
    <w:rsid w:val="00714C1C"/>
    <w:rsid w:val="0071584D"/>
    <w:rsid w:val="007160A9"/>
    <w:rsid w:val="00716A8F"/>
    <w:rsid w:val="00716EB1"/>
    <w:rsid w:val="007201BF"/>
    <w:rsid w:val="00720A8A"/>
    <w:rsid w:val="00721AF8"/>
    <w:rsid w:val="007227F6"/>
    <w:rsid w:val="007228E5"/>
    <w:rsid w:val="00722D63"/>
    <w:rsid w:val="00722E48"/>
    <w:rsid w:val="007244E6"/>
    <w:rsid w:val="007245B9"/>
    <w:rsid w:val="00724FC6"/>
    <w:rsid w:val="00725049"/>
    <w:rsid w:val="007273EA"/>
    <w:rsid w:val="00727DD4"/>
    <w:rsid w:val="00730F33"/>
    <w:rsid w:val="00731656"/>
    <w:rsid w:val="0073184E"/>
    <w:rsid w:val="00731A21"/>
    <w:rsid w:val="00731E55"/>
    <w:rsid w:val="007324CB"/>
    <w:rsid w:val="007330D7"/>
    <w:rsid w:val="007330FD"/>
    <w:rsid w:val="007344C6"/>
    <w:rsid w:val="00734AC7"/>
    <w:rsid w:val="007353AD"/>
    <w:rsid w:val="00735D4F"/>
    <w:rsid w:val="00736F62"/>
    <w:rsid w:val="00740F65"/>
    <w:rsid w:val="00741611"/>
    <w:rsid w:val="00742713"/>
    <w:rsid w:val="00742A50"/>
    <w:rsid w:val="00742ABD"/>
    <w:rsid w:val="0074316F"/>
    <w:rsid w:val="007439EF"/>
    <w:rsid w:val="00744CFC"/>
    <w:rsid w:val="00745BBE"/>
    <w:rsid w:val="00746495"/>
    <w:rsid w:val="00746A75"/>
    <w:rsid w:val="00746B54"/>
    <w:rsid w:val="00746E7F"/>
    <w:rsid w:val="00747533"/>
    <w:rsid w:val="00747CB0"/>
    <w:rsid w:val="007517FE"/>
    <w:rsid w:val="0075195F"/>
    <w:rsid w:val="00752F9B"/>
    <w:rsid w:val="007535E6"/>
    <w:rsid w:val="007538FB"/>
    <w:rsid w:val="00753A08"/>
    <w:rsid w:val="00753A9F"/>
    <w:rsid w:val="00753B28"/>
    <w:rsid w:val="00753CB3"/>
    <w:rsid w:val="0075414B"/>
    <w:rsid w:val="00755A76"/>
    <w:rsid w:val="0075626F"/>
    <w:rsid w:val="0075683B"/>
    <w:rsid w:val="00757E19"/>
    <w:rsid w:val="00760934"/>
    <w:rsid w:val="00761A13"/>
    <w:rsid w:val="00761A78"/>
    <w:rsid w:val="00762452"/>
    <w:rsid w:val="00762ACB"/>
    <w:rsid w:val="00763A06"/>
    <w:rsid w:val="00763E62"/>
    <w:rsid w:val="0076490C"/>
    <w:rsid w:val="00765F84"/>
    <w:rsid w:val="00765FCA"/>
    <w:rsid w:val="00767F39"/>
    <w:rsid w:val="0077037C"/>
    <w:rsid w:val="00770C8D"/>
    <w:rsid w:val="00773388"/>
    <w:rsid w:val="00774458"/>
    <w:rsid w:val="007744B0"/>
    <w:rsid w:val="007747AA"/>
    <w:rsid w:val="00774DBE"/>
    <w:rsid w:val="00775114"/>
    <w:rsid w:val="007752AE"/>
    <w:rsid w:val="0077574B"/>
    <w:rsid w:val="0077762B"/>
    <w:rsid w:val="00777862"/>
    <w:rsid w:val="00777E1E"/>
    <w:rsid w:val="00780439"/>
    <w:rsid w:val="00780724"/>
    <w:rsid w:val="0078129E"/>
    <w:rsid w:val="007812D6"/>
    <w:rsid w:val="007813A7"/>
    <w:rsid w:val="007823FB"/>
    <w:rsid w:val="00783116"/>
    <w:rsid w:val="00783355"/>
    <w:rsid w:val="00783A1D"/>
    <w:rsid w:val="00784AFE"/>
    <w:rsid w:val="00784C39"/>
    <w:rsid w:val="007859E3"/>
    <w:rsid w:val="00785F2E"/>
    <w:rsid w:val="00786CD6"/>
    <w:rsid w:val="00787050"/>
    <w:rsid w:val="00787208"/>
    <w:rsid w:val="007905ED"/>
    <w:rsid w:val="00790AEB"/>
    <w:rsid w:val="00791C2F"/>
    <w:rsid w:val="00791C58"/>
    <w:rsid w:val="00791DEE"/>
    <w:rsid w:val="00792713"/>
    <w:rsid w:val="00792ED0"/>
    <w:rsid w:val="0079377D"/>
    <w:rsid w:val="007939DD"/>
    <w:rsid w:val="00795523"/>
    <w:rsid w:val="00795B62"/>
    <w:rsid w:val="00796052"/>
    <w:rsid w:val="00796382"/>
    <w:rsid w:val="00796D21"/>
    <w:rsid w:val="007975A0"/>
    <w:rsid w:val="007A01ED"/>
    <w:rsid w:val="007A0845"/>
    <w:rsid w:val="007A18B0"/>
    <w:rsid w:val="007A21A4"/>
    <w:rsid w:val="007A2E97"/>
    <w:rsid w:val="007A3074"/>
    <w:rsid w:val="007A3080"/>
    <w:rsid w:val="007A3BDF"/>
    <w:rsid w:val="007A52DC"/>
    <w:rsid w:val="007A5A84"/>
    <w:rsid w:val="007A5CA6"/>
    <w:rsid w:val="007A633E"/>
    <w:rsid w:val="007A6564"/>
    <w:rsid w:val="007A6C08"/>
    <w:rsid w:val="007B0334"/>
    <w:rsid w:val="007B048C"/>
    <w:rsid w:val="007B05D7"/>
    <w:rsid w:val="007B0E49"/>
    <w:rsid w:val="007B1033"/>
    <w:rsid w:val="007B2A1C"/>
    <w:rsid w:val="007B2C7E"/>
    <w:rsid w:val="007B3D3B"/>
    <w:rsid w:val="007B45A8"/>
    <w:rsid w:val="007B59D3"/>
    <w:rsid w:val="007B5B06"/>
    <w:rsid w:val="007B61E9"/>
    <w:rsid w:val="007B6FE2"/>
    <w:rsid w:val="007B74CD"/>
    <w:rsid w:val="007B75B2"/>
    <w:rsid w:val="007B7708"/>
    <w:rsid w:val="007B7C34"/>
    <w:rsid w:val="007C00B7"/>
    <w:rsid w:val="007C034E"/>
    <w:rsid w:val="007C1007"/>
    <w:rsid w:val="007C13EC"/>
    <w:rsid w:val="007C1CFD"/>
    <w:rsid w:val="007C2029"/>
    <w:rsid w:val="007C2089"/>
    <w:rsid w:val="007C29DF"/>
    <w:rsid w:val="007C2DAD"/>
    <w:rsid w:val="007C3358"/>
    <w:rsid w:val="007C3A58"/>
    <w:rsid w:val="007C3C72"/>
    <w:rsid w:val="007C3FF8"/>
    <w:rsid w:val="007C4230"/>
    <w:rsid w:val="007C4503"/>
    <w:rsid w:val="007C4C9A"/>
    <w:rsid w:val="007C5372"/>
    <w:rsid w:val="007C5F24"/>
    <w:rsid w:val="007C5FD9"/>
    <w:rsid w:val="007C7750"/>
    <w:rsid w:val="007C78AB"/>
    <w:rsid w:val="007C7D4C"/>
    <w:rsid w:val="007D05C1"/>
    <w:rsid w:val="007D0900"/>
    <w:rsid w:val="007D19E6"/>
    <w:rsid w:val="007D1C8A"/>
    <w:rsid w:val="007D385D"/>
    <w:rsid w:val="007D3FD3"/>
    <w:rsid w:val="007D4181"/>
    <w:rsid w:val="007D4301"/>
    <w:rsid w:val="007D439F"/>
    <w:rsid w:val="007D50DB"/>
    <w:rsid w:val="007D50DC"/>
    <w:rsid w:val="007D5301"/>
    <w:rsid w:val="007D592E"/>
    <w:rsid w:val="007D5ECB"/>
    <w:rsid w:val="007D6F83"/>
    <w:rsid w:val="007E05E7"/>
    <w:rsid w:val="007E0B7A"/>
    <w:rsid w:val="007E18AE"/>
    <w:rsid w:val="007E1F39"/>
    <w:rsid w:val="007E23B8"/>
    <w:rsid w:val="007E4BBE"/>
    <w:rsid w:val="007E6134"/>
    <w:rsid w:val="007E63DB"/>
    <w:rsid w:val="007E7484"/>
    <w:rsid w:val="007F0089"/>
    <w:rsid w:val="007F18F1"/>
    <w:rsid w:val="007F1D65"/>
    <w:rsid w:val="007F2029"/>
    <w:rsid w:val="007F45A5"/>
    <w:rsid w:val="007F4D98"/>
    <w:rsid w:val="007F58AE"/>
    <w:rsid w:val="007F5C17"/>
    <w:rsid w:val="007F765B"/>
    <w:rsid w:val="007F7FE9"/>
    <w:rsid w:val="008002B1"/>
    <w:rsid w:val="00800571"/>
    <w:rsid w:val="0080061E"/>
    <w:rsid w:val="00800754"/>
    <w:rsid w:val="00801397"/>
    <w:rsid w:val="00801F0F"/>
    <w:rsid w:val="00801F8C"/>
    <w:rsid w:val="008024D1"/>
    <w:rsid w:val="00803575"/>
    <w:rsid w:val="00804316"/>
    <w:rsid w:val="0080461E"/>
    <w:rsid w:val="00804766"/>
    <w:rsid w:val="00804AB9"/>
    <w:rsid w:val="0080616F"/>
    <w:rsid w:val="008100ED"/>
    <w:rsid w:val="00810A0A"/>
    <w:rsid w:val="0081101D"/>
    <w:rsid w:val="008113A6"/>
    <w:rsid w:val="008113F8"/>
    <w:rsid w:val="00811BFD"/>
    <w:rsid w:val="0081392B"/>
    <w:rsid w:val="00814ABF"/>
    <w:rsid w:val="00814D47"/>
    <w:rsid w:val="008152B3"/>
    <w:rsid w:val="00816385"/>
    <w:rsid w:val="008166BD"/>
    <w:rsid w:val="00816ABC"/>
    <w:rsid w:val="00816AD1"/>
    <w:rsid w:val="00816CCC"/>
    <w:rsid w:val="00820B59"/>
    <w:rsid w:val="00820E5B"/>
    <w:rsid w:val="00820E6B"/>
    <w:rsid w:val="00821A0C"/>
    <w:rsid w:val="00825007"/>
    <w:rsid w:val="00825192"/>
    <w:rsid w:val="008279C0"/>
    <w:rsid w:val="00830EAD"/>
    <w:rsid w:val="0083109C"/>
    <w:rsid w:val="00832039"/>
    <w:rsid w:val="00832237"/>
    <w:rsid w:val="00833370"/>
    <w:rsid w:val="008345DC"/>
    <w:rsid w:val="00835F03"/>
    <w:rsid w:val="00836222"/>
    <w:rsid w:val="008367DF"/>
    <w:rsid w:val="0083688B"/>
    <w:rsid w:val="008368FD"/>
    <w:rsid w:val="00837999"/>
    <w:rsid w:val="008401BC"/>
    <w:rsid w:val="00841D2B"/>
    <w:rsid w:val="008420DB"/>
    <w:rsid w:val="00842620"/>
    <w:rsid w:val="00842AE3"/>
    <w:rsid w:val="0084351B"/>
    <w:rsid w:val="0084423F"/>
    <w:rsid w:val="0084432C"/>
    <w:rsid w:val="00844F78"/>
    <w:rsid w:val="00847486"/>
    <w:rsid w:val="0084759E"/>
    <w:rsid w:val="008475A3"/>
    <w:rsid w:val="008501AC"/>
    <w:rsid w:val="00851DF6"/>
    <w:rsid w:val="00851FC9"/>
    <w:rsid w:val="00853F5A"/>
    <w:rsid w:val="00853FFC"/>
    <w:rsid w:val="008547A3"/>
    <w:rsid w:val="0085590C"/>
    <w:rsid w:val="008570F4"/>
    <w:rsid w:val="008573DE"/>
    <w:rsid w:val="0085798F"/>
    <w:rsid w:val="00857BAA"/>
    <w:rsid w:val="00860134"/>
    <w:rsid w:val="00860BC9"/>
    <w:rsid w:val="00860CE0"/>
    <w:rsid w:val="00861645"/>
    <w:rsid w:val="00862A2D"/>
    <w:rsid w:val="00863F25"/>
    <w:rsid w:val="008647BE"/>
    <w:rsid w:val="008661BC"/>
    <w:rsid w:val="0086635D"/>
    <w:rsid w:val="00867192"/>
    <w:rsid w:val="00867C46"/>
    <w:rsid w:val="008703E7"/>
    <w:rsid w:val="00870656"/>
    <w:rsid w:val="00870822"/>
    <w:rsid w:val="008708A3"/>
    <w:rsid w:val="008722C0"/>
    <w:rsid w:val="0087299A"/>
    <w:rsid w:val="00872C76"/>
    <w:rsid w:val="00875A48"/>
    <w:rsid w:val="00876275"/>
    <w:rsid w:val="008764E1"/>
    <w:rsid w:val="0087655C"/>
    <w:rsid w:val="00876937"/>
    <w:rsid w:val="00876F1D"/>
    <w:rsid w:val="008802AF"/>
    <w:rsid w:val="00881349"/>
    <w:rsid w:val="008814FA"/>
    <w:rsid w:val="008816EE"/>
    <w:rsid w:val="00881C17"/>
    <w:rsid w:val="00881D7C"/>
    <w:rsid w:val="008821FA"/>
    <w:rsid w:val="0088227A"/>
    <w:rsid w:val="00882968"/>
    <w:rsid w:val="00882A5F"/>
    <w:rsid w:val="00882AA7"/>
    <w:rsid w:val="00882FBF"/>
    <w:rsid w:val="0088324A"/>
    <w:rsid w:val="008838AC"/>
    <w:rsid w:val="00884C80"/>
    <w:rsid w:val="00885D93"/>
    <w:rsid w:val="00886322"/>
    <w:rsid w:val="008865A0"/>
    <w:rsid w:val="00886BEF"/>
    <w:rsid w:val="0088715F"/>
    <w:rsid w:val="00887D62"/>
    <w:rsid w:val="00887D98"/>
    <w:rsid w:val="00887F28"/>
    <w:rsid w:val="00890BD0"/>
    <w:rsid w:val="00890E7E"/>
    <w:rsid w:val="00890F48"/>
    <w:rsid w:val="00891060"/>
    <w:rsid w:val="00892B6F"/>
    <w:rsid w:val="00894DB9"/>
    <w:rsid w:val="00894F12"/>
    <w:rsid w:val="00896148"/>
    <w:rsid w:val="008969B5"/>
    <w:rsid w:val="00896B11"/>
    <w:rsid w:val="00896F27"/>
    <w:rsid w:val="008971EF"/>
    <w:rsid w:val="008979CA"/>
    <w:rsid w:val="008A00BF"/>
    <w:rsid w:val="008A04CA"/>
    <w:rsid w:val="008A12F1"/>
    <w:rsid w:val="008A13EC"/>
    <w:rsid w:val="008A182C"/>
    <w:rsid w:val="008A1920"/>
    <w:rsid w:val="008A19C9"/>
    <w:rsid w:val="008A28A3"/>
    <w:rsid w:val="008A5CBD"/>
    <w:rsid w:val="008A663B"/>
    <w:rsid w:val="008A6B94"/>
    <w:rsid w:val="008A73F7"/>
    <w:rsid w:val="008B23D3"/>
    <w:rsid w:val="008B3415"/>
    <w:rsid w:val="008B3643"/>
    <w:rsid w:val="008B3BAD"/>
    <w:rsid w:val="008B4052"/>
    <w:rsid w:val="008B613D"/>
    <w:rsid w:val="008B6191"/>
    <w:rsid w:val="008B7354"/>
    <w:rsid w:val="008B7A1A"/>
    <w:rsid w:val="008B7B35"/>
    <w:rsid w:val="008C0037"/>
    <w:rsid w:val="008C016B"/>
    <w:rsid w:val="008C0270"/>
    <w:rsid w:val="008C0290"/>
    <w:rsid w:val="008C0D30"/>
    <w:rsid w:val="008C1355"/>
    <w:rsid w:val="008C1617"/>
    <w:rsid w:val="008C2B90"/>
    <w:rsid w:val="008C4246"/>
    <w:rsid w:val="008C4E30"/>
    <w:rsid w:val="008C589F"/>
    <w:rsid w:val="008C5C56"/>
    <w:rsid w:val="008C5E47"/>
    <w:rsid w:val="008C642B"/>
    <w:rsid w:val="008C675A"/>
    <w:rsid w:val="008C69B4"/>
    <w:rsid w:val="008C69C8"/>
    <w:rsid w:val="008D0524"/>
    <w:rsid w:val="008D1075"/>
    <w:rsid w:val="008D1638"/>
    <w:rsid w:val="008D1B9A"/>
    <w:rsid w:val="008D1E25"/>
    <w:rsid w:val="008D41E3"/>
    <w:rsid w:val="008D4C30"/>
    <w:rsid w:val="008D4CD3"/>
    <w:rsid w:val="008D5A28"/>
    <w:rsid w:val="008D5EDC"/>
    <w:rsid w:val="008D6397"/>
    <w:rsid w:val="008D688F"/>
    <w:rsid w:val="008D697C"/>
    <w:rsid w:val="008D6F27"/>
    <w:rsid w:val="008D78E9"/>
    <w:rsid w:val="008D7904"/>
    <w:rsid w:val="008D7EB6"/>
    <w:rsid w:val="008D7F78"/>
    <w:rsid w:val="008E01E3"/>
    <w:rsid w:val="008E0403"/>
    <w:rsid w:val="008E12B2"/>
    <w:rsid w:val="008E2370"/>
    <w:rsid w:val="008E2B17"/>
    <w:rsid w:val="008E39AF"/>
    <w:rsid w:val="008E3F5B"/>
    <w:rsid w:val="008E4ECB"/>
    <w:rsid w:val="008E6306"/>
    <w:rsid w:val="008E6649"/>
    <w:rsid w:val="008E6AC8"/>
    <w:rsid w:val="008F03CC"/>
    <w:rsid w:val="008F04A1"/>
    <w:rsid w:val="008F17C9"/>
    <w:rsid w:val="008F2A10"/>
    <w:rsid w:val="008F2AE3"/>
    <w:rsid w:val="008F2DA4"/>
    <w:rsid w:val="008F3BCF"/>
    <w:rsid w:val="008F46CC"/>
    <w:rsid w:val="008F5E58"/>
    <w:rsid w:val="008F5FEF"/>
    <w:rsid w:val="008F63CB"/>
    <w:rsid w:val="008F771E"/>
    <w:rsid w:val="008F7C3E"/>
    <w:rsid w:val="008F7E45"/>
    <w:rsid w:val="008F7EC2"/>
    <w:rsid w:val="009007A7"/>
    <w:rsid w:val="009010D9"/>
    <w:rsid w:val="009012FE"/>
    <w:rsid w:val="009014EB"/>
    <w:rsid w:val="009025A8"/>
    <w:rsid w:val="009030A6"/>
    <w:rsid w:val="00903568"/>
    <w:rsid w:val="00903D85"/>
    <w:rsid w:val="00903FB8"/>
    <w:rsid w:val="00905A33"/>
    <w:rsid w:val="00906064"/>
    <w:rsid w:val="00906D04"/>
    <w:rsid w:val="0091003B"/>
    <w:rsid w:val="009104B0"/>
    <w:rsid w:val="00913562"/>
    <w:rsid w:val="00913EBE"/>
    <w:rsid w:val="00914791"/>
    <w:rsid w:val="00914B60"/>
    <w:rsid w:val="0091528B"/>
    <w:rsid w:val="00916D54"/>
    <w:rsid w:val="00917514"/>
    <w:rsid w:val="00917BD6"/>
    <w:rsid w:val="00920BCF"/>
    <w:rsid w:val="00920F97"/>
    <w:rsid w:val="0092178F"/>
    <w:rsid w:val="00922313"/>
    <w:rsid w:val="00923584"/>
    <w:rsid w:val="00923693"/>
    <w:rsid w:val="0092374B"/>
    <w:rsid w:val="00923779"/>
    <w:rsid w:val="00924039"/>
    <w:rsid w:val="009243A5"/>
    <w:rsid w:val="00924D5F"/>
    <w:rsid w:val="00925E10"/>
    <w:rsid w:val="00925F85"/>
    <w:rsid w:val="00926267"/>
    <w:rsid w:val="00926965"/>
    <w:rsid w:val="00927142"/>
    <w:rsid w:val="009271C6"/>
    <w:rsid w:val="00927ED1"/>
    <w:rsid w:val="00930006"/>
    <w:rsid w:val="00930923"/>
    <w:rsid w:val="00931BAA"/>
    <w:rsid w:val="00932092"/>
    <w:rsid w:val="00932645"/>
    <w:rsid w:val="009339AB"/>
    <w:rsid w:val="0093485D"/>
    <w:rsid w:val="00935182"/>
    <w:rsid w:val="00935266"/>
    <w:rsid w:val="009352BA"/>
    <w:rsid w:val="00935DB7"/>
    <w:rsid w:val="00936A8A"/>
    <w:rsid w:val="00936DCB"/>
    <w:rsid w:val="00937427"/>
    <w:rsid w:val="0093775C"/>
    <w:rsid w:val="00937D26"/>
    <w:rsid w:val="00940F7C"/>
    <w:rsid w:val="009422F7"/>
    <w:rsid w:val="00942E5C"/>
    <w:rsid w:val="00943725"/>
    <w:rsid w:val="00944107"/>
    <w:rsid w:val="00944523"/>
    <w:rsid w:val="009463C8"/>
    <w:rsid w:val="009476C0"/>
    <w:rsid w:val="0095032D"/>
    <w:rsid w:val="009510AF"/>
    <w:rsid w:val="00951242"/>
    <w:rsid w:val="0095162E"/>
    <w:rsid w:val="009516EA"/>
    <w:rsid w:val="00951823"/>
    <w:rsid w:val="00952A4B"/>
    <w:rsid w:val="00953099"/>
    <w:rsid w:val="009530C6"/>
    <w:rsid w:val="00953EF1"/>
    <w:rsid w:val="00954AA1"/>
    <w:rsid w:val="00954E59"/>
    <w:rsid w:val="00955227"/>
    <w:rsid w:val="00955B07"/>
    <w:rsid w:val="009561DD"/>
    <w:rsid w:val="00956828"/>
    <w:rsid w:val="00957C37"/>
    <w:rsid w:val="00960216"/>
    <w:rsid w:val="00960ACB"/>
    <w:rsid w:val="009616B3"/>
    <w:rsid w:val="009621B9"/>
    <w:rsid w:val="009633FD"/>
    <w:rsid w:val="00963601"/>
    <w:rsid w:val="009649B3"/>
    <w:rsid w:val="0096508B"/>
    <w:rsid w:val="00965D99"/>
    <w:rsid w:val="00965F57"/>
    <w:rsid w:val="009664DC"/>
    <w:rsid w:val="009666CB"/>
    <w:rsid w:val="009675ED"/>
    <w:rsid w:val="00967B78"/>
    <w:rsid w:val="00967CB7"/>
    <w:rsid w:val="00967FF4"/>
    <w:rsid w:val="0097073A"/>
    <w:rsid w:val="00970F93"/>
    <w:rsid w:val="00973BAC"/>
    <w:rsid w:val="00975D46"/>
    <w:rsid w:val="00975EAE"/>
    <w:rsid w:val="00976E30"/>
    <w:rsid w:val="00976E98"/>
    <w:rsid w:val="00977AB9"/>
    <w:rsid w:val="0098008C"/>
    <w:rsid w:val="00981D8D"/>
    <w:rsid w:val="0098360A"/>
    <w:rsid w:val="009841FF"/>
    <w:rsid w:val="00984EFF"/>
    <w:rsid w:val="009863A9"/>
    <w:rsid w:val="00986443"/>
    <w:rsid w:val="009868F2"/>
    <w:rsid w:val="009876E6"/>
    <w:rsid w:val="00990071"/>
    <w:rsid w:val="0099095A"/>
    <w:rsid w:val="00993AA8"/>
    <w:rsid w:val="00993C1D"/>
    <w:rsid w:val="00993C26"/>
    <w:rsid w:val="0099404B"/>
    <w:rsid w:val="009943B6"/>
    <w:rsid w:val="0099479E"/>
    <w:rsid w:val="00994B8B"/>
    <w:rsid w:val="00995EBC"/>
    <w:rsid w:val="00996560"/>
    <w:rsid w:val="00996E6D"/>
    <w:rsid w:val="00997067"/>
    <w:rsid w:val="0099767C"/>
    <w:rsid w:val="009A0164"/>
    <w:rsid w:val="009A04B4"/>
    <w:rsid w:val="009A0C15"/>
    <w:rsid w:val="009A0F05"/>
    <w:rsid w:val="009A319A"/>
    <w:rsid w:val="009A3E66"/>
    <w:rsid w:val="009A42DB"/>
    <w:rsid w:val="009A43B2"/>
    <w:rsid w:val="009A487A"/>
    <w:rsid w:val="009A531B"/>
    <w:rsid w:val="009A7CCB"/>
    <w:rsid w:val="009B07BB"/>
    <w:rsid w:val="009B0997"/>
    <w:rsid w:val="009B1722"/>
    <w:rsid w:val="009B1878"/>
    <w:rsid w:val="009B1CCE"/>
    <w:rsid w:val="009B2DB8"/>
    <w:rsid w:val="009B3605"/>
    <w:rsid w:val="009B37B7"/>
    <w:rsid w:val="009B4513"/>
    <w:rsid w:val="009B4DBD"/>
    <w:rsid w:val="009B4E32"/>
    <w:rsid w:val="009B542C"/>
    <w:rsid w:val="009B5A3D"/>
    <w:rsid w:val="009B6243"/>
    <w:rsid w:val="009B6FFC"/>
    <w:rsid w:val="009C007E"/>
    <w:rsid w:val="009C02D1"/>
    <w:rsid w:val="009C0D88"/>
    <w:rsid w:val="009C0DD2"/>
    <w:rsid w:val="009C1702"/>
    <w:rsid w:val="009C197A"/>
    <w:rsid w:val="009C4B52"/>
    <w:rsid w:val="009C4FD1"/>
    <w:rsid w:val="009C5CBD"/>
    <w:rsid w:val="009C622B"/>
    <w:rsid w:val="009C72E1"/>
    <w:rsid w:val="009C7E95"/>
    <w:rsid w:val="009C7EDD"/>
    <w:rsid w:val="009D0276"/>
    <w:rsid w:val="009D036C"/>
    <w:rsid w:val="009D056B"/>
    <w:rsid w:val="009D0737"/>
    <w:rsid w:val="009D12F3"/>
    <w:rsid w:val="009D23C8"/>
    <w:rsid w:val="009D2DFB"/>
    <w:rsid w:val="009D3347"/>
    <w:rsid w:val="009D4348"/>
    <w:rsid w:val="009D43B1"/>
    <w:rsid w:val="009D45E8"/>
    <w:rsid w:val="009D4FAB"/>
    <w:rsid w:val="009D5A73"/>
    <w:rsid w:val="009D6CE0"/>
    <w:rsid w:val="009D7A7E"/>
    <w:rsid w:val="009D7E6D"/>
    <w:rsid w:val="009E055F"/>
    <w:rsid w:val="009E1396"/>
    <w:rsid w:val="009E20F4"/>
    <w:rsid w:val="009E29AD"/>
    <w:rsid w:val="009E3EB9"/>
    <w:rsid w:val="009E3EC3"/>
    <w:rsid w:val="009E41D2"/>
    <w:rsid w:val="009E4B9A"/>
    <w:rsid w:val="009E4FBA"/>
    <w:rsid w:val="009E56F7"/>
    <w:rsid w:val="009E58E2"/>
    <w:rsid w:val="009E66B2"/>
    <w:rsid w:val="009E6A48"/>
    <w:rsid w:val="009E6F19"/>
    <w:rsid w:val="009E7608"/>
    <w:rsid w:val="009E7921"/>
    <w:rsid w:val="009F0085"/>
    <w:rsid w:val="009F0713"/>
    <w:rsid w:val="009F10FB"/>
    <w:rsid w:val="009F1338"/>
    <w:rsid w:val="009F37CB"/>
    <w:rsid w:val="009F3C85"/>
    <w:rsid w:val="009F426C"/>
    <w:rsid w:val="009F5203"/>
    <w:rsid w:val="009F552F"/>
    <w:rsid w:val="009F59F7"/>
    <w:rsid w:val="009F7182"/>
    <w:rsid w:val="00A001C2"/>
    <w:rsid w:val="00A00433"/>
    <w:rsid w:val="00A010CF"/>
    <w:rsid w:val="00A02DCF"/>
    <w:rsid w:val="00A02EBE"/>
    <w:rsid w:val="00A0423D"/>
    <w:rsid w:val="00A04A11"/>
    <w:rsid w:val="00A05DEE"/>
    <w:rsid w:val="00A06AE1"/>
    <w:rsid w:val="00A06CCD"/>
    <w:rsid w:val="00A10643"/>
    <w:rsid w:val="00A10CEB"/>
    <w:rsid w:val="00A11001"/>
    <w:rsid w:val="00A111D4"/>
    <w:rsid w:val="00A114F6"/>
    <w:rsid w:val="00A11889"/>
    <w:rsid w:val="00A1227C"/>
    <w:rsid w:val="00A148B6"/>
    <w:rsid w:val="00A167C9"/>
    <w:rsid w:val="00A17200"/>
    <w:rsid w:val="00A1725F"/>
    <w:rsid w:val="00A204D6"/>
    <w:rsid w:val="00A21148"/>
    <w:rsid w:val="00A2314A"/>
    <w:rsid w:val="00A2387B"/>
    <w:rsid w:val="00A24355"/>
    <w:rsid w:val="00A24DBC"/>
    <w:rsid w:val="00A2544F"/>
    <w:rsid w:val="00A25B61"/>
    <w:rsid w:val="00A25FBF"/>
    <w:rsid w:val="00A2686D"/>
    <w:rsid w:val="00A27765"/>
    <w:rsid w:val="00A279AD"/>
    <w:rsid w:val="00A27A18"/>
    <w:rsid w:val="00A27B06"/>
    <w:rsid w:val="00A306DC"/>
    <w:rsid w:val="00A30700"/>
    <w:rsid w:val="00A307E5"/>
    <w:rsid w:val="00A30B81"/>
    <w:rsid w:val="00A31192"/>
    <w:rsid w:val="00A31533"/>
    <w:rsid w:val="00A316C8"/>
    <w:rsid w:val="00A31965"/>
    <w:rsid w:val="00A31DE3"/>
    <w:rsid w:val="00A32E44"/>
    <w:rsid w:val="00A33DC7"/>
    <w:rsid w:val="00A34A6E"/>
    <w:rsid w:val="00A34C79"/>
    <w:rsid w:val="00A35125"/>
    <w:rsid w:val="00A3529C"/>
    <w:rsid w:val="00A35BEA"/>
    <w:rsid w:val="00A36113"/>
    <w:rsid w:val="00A367E7"/>
    <w:rsid w:val="00A36B93"/>
    <w:rsid w:val="00A36CF2"/>
    <w:rsid w:val="00A37566"/>
    <w:rsid w:val="00A37A9E"/>
    <w:rsid w:val="00A40860"/>
    <w:rsid w:val="00A410E5"/>
    <w:rsid w:val="00A42241"/>
    <w:rsid w:val="00A429DD"/>
    <w:rsid w:val="00A42AB5"/>
    <w:rsid w:val="00A42BFB"/>
    <w:rsid w:val="00A42D95"/>
    <w:rsid w:val="00A4413A"/>
    <w:rsid w:val="00A4427B"/>
    <w:rsid w:val="00A44738"/>
    <w:rsid w:val="00A45EC3"/>
    <w:rsid w:val="00A46B8B"/>
    <w:rsid w:val="00A46EE9"/>
    <w:rsid w:val="00A4701A"/>
    <w:rsid w:val="00A50AAA"/>
    <w:rsid w:val="00A51558"/>
    <w:rsid w:val="00A51FFC"/>
    <w:rsid w:val="00A52B7F"/>
    <w:rsid w:val="00A536ED"/>
    <w:rsid w:val="00A54071"/>
    <w:rsid w:val="00A54C9A"/>
    <w:rsid w:val="00A54EAC"/>
    <w:rsid w:val="00A56700"/>
    <w:rsid w:val="00A56DB1"/>
    <w:rsid w:val="00A577CF"/>
    <w:rsid w:val="00A603CD"/>
    <w:rsid w:val="00A606E9"/>
    <w:rsid w:val="00A6097E"/>
    <w:rsid w:val="00A61546"/>
    <w:rsid w:val="00A61E0E"/>
    <w:rsid w:val="00A61F4C"/>
    <w:rsid w:val="00A6240C"/>
    <w:rsid w:val="00A62658"/>
    <w:rsid w:val="00A62778"/>
    <w:rsid w:val="00A62A71"/>
    <w:rsid w:val="00A630E6"/>
    <w:rsid w:val="00A6486D"/>
    <w:rsid w:val="00A64E17"/>
    <w:rsid w:val="00A65124"/>
    <w:rsid w:val="00A65AF0"/>
    <w:rsid w:val="00A65CF3"/>
    <w:rsid w:val="00A7031C"/>
    <w:rsid w:val="00A7059B"/>
    <w:rsid w:val="00A7131B"/>
    <w:rsid w:val="00A71756"/>
    <w:rsid w:val="00A71CDA"/>
    <w:rsid w:val="00A74B98"/>
    <w:rsid w:val="00A74FFA"/>
    <w:rsid w:val="00A754F8"/>
    <w:rsid w:val="00A75646"/>
    <w:rsid w:val="00A75CEF"/>
    <w:rsid w:val="00A7608B"/>
    <w:rsid w:val="00A77462"/>
    <w:rsid w:val="00A778F8"/>
    <w:rsid w:val="00A819B5"/>
    <w:rsid w:val="00A81AAB"/>
    <w:rsid w:val="00A821B7"/>
    <w:rsid w:val="00A82350"/>
    <w:rsid w:val="00A85A08"/>
    <w:rsid w:val="00A85D46"/>
    <w:rsid w:val="00A8627D"/>
    <w:rsid w:val="00A9013E"/>
    <w:rsid w:val="00A91591"/>
    <w:rsid w:val="00A91D3A"/>
    <w:rsid w:val="00A91E20"/>
    <w:rsid w:val="00A92F1D"/>
    <w:rsid w:val="00A933CA"/>
    <w:rsid w:val="00A93658"/>
    <w:rsid w:val="00A936AC"/>
    <w:rsid w:val="00A936F4"/>
    <w:rsid w:val="00A950E1"/>
    <w:rsid w:val="00A95404"/>
    <w:rsid w:val="00A955B3"/>
    <w:rsid w:val="00A9592C"/>
    <w:rsid w:val="00A95C1C"/>
    <w:rsid w:val="00A96E36"/>
    <w:rsid w:val="00A973D7"/>
    <w:rsid w:val="00A979EA"/>
    <w:rsid w:val="00A97ABD"/>
    <w:rsid w:val="00AA0647"/>
    <w:rsid w:val="00AA2571"/>
    <w:rsid w:val="00AA3D4E"/>
    <w:rsid w:val="00AA42D3"/>
    <w:rsid w:val="00AA5332"/>
    <w:rsid w:val="00AA58E3"/>
    <w:rsid w:val="00AA68C3"/>
    <w:rsid w:val="00AA6F54"/>
    <w:rsid w:val="00AA7DDA"/>
    <w:rsid w:val="00AB0271"/>
    <w:rsid w:val="00AB0EE0"/>
    <w:rsid w:val="00AB2169"/>
    <w:rsid w:val="00AB3193"/>
    <w:rsid w:val="00AB3D65"/>
    <w:rsid w:val="00AB3FFE"/>
    <w:rsid w:val="00AB4C7B"/>
    <w:rsid w:val="00AB64CB"/>
    <w:rsid w:val="00AB6A3A"/>
    <w:rsid w:val="00AB6CB6"/>
    <w:rsid w:val="00AB7434"/>
    <w:rsid w:val="00AB7505"/>
    <w:rsid w:val="00AB77D6"/>
    <w:rsid w:val="00AB7AA2"/>
    <w:rsid w:val="00AC06AF"/>
    <w:rsid w:val="00AC09E5"/>
    <w:rsid w:val="00AC0A2A"/>
    <w:rsid w:val="00AC0A92"/>
    <w:rsid w:val="00AC0D08"/>
    <w:rsid w:val="00AC2AF1"/>
    <w:rsid w:val="00AC2B8B"/>
    <w:rsid w:val="00AC4044"/>
    <w:rsid w:val="00AC6F00"/>
    <w:rsid w:val="00AD0456"/>
    <w:rsid w:val="00AD09DD"/>
    <w:rsid w:val="00AD15D3"/>
    <w:rsid w:val="00AD16E3"/>
    <w:rsid w:val="00AD1DA1"/>
    <w:rsid w:val="00AD210A"/>
    <w:rsid w:val="00AD2D67"/>
    <w:rsid w:val="00AD2E80"/>
    <w:rsid w:val="00AD3318"/>
    <w:rsid w:val="00AD34C0"/>
    <w:rsid w:val="00AD3B3E"/>
    <w:rsid w:val="00AD3BFE"/>
    <w:rsid w:val="00AD67CE"/>
    <w:rsid w:val="00AD7A45"/>
    <w:rsid w:val="00AE019E"/>
    <w:rsid w:val="00AE0486"/>
    <w:rsid w:val="00AE06A8"/>
    <w:rsid w:val="00AE0BB7"/>
    <w:rsid w:val="00AE13E6"/>
    <w:rsid w:val="00AE1D84"/>
    <w:rsid w:val="00AE20D4"/>
    <w:rsid w:val="00AE28F0"/>
    <w:rsid w:val="00AE2F00"/>
    <w:rsid w:val="00AE2F81"/>
    <w:rsid w:val="00AE2FE0"/>
    <w:rsid w:val="00AE3D20"/>
    <w:rsid w:val="00AE3DC5"/>
    <w:rsid w:val="00AE4562"/>
    <w:rsid w:val="00AE4ED3"/>
    <w:rsid w:val="00AE64AF"/>
    <w:rsid w:val="00AE7212"/>
    <w:rsid w:val="00AE742B"/>
    <w:rsid w:val="00AE7D01"/>
    <w:rsid w:val="00AE7EC9"/>
    <w:rsid w:val="00AF08A4"/>
    <w:rsid w:val="00AF0D65"/>
    <w:rsid w:val="00AF232F"/>
    <w:rsid w:val="00AF233B"/>
    <w:rsid w:val="00AF2FED"/>
    <w:rsid w:val="00AF373E"/>
    <w:rsid w:val="00AF3DDF"/>
    <w:rsid w:val="00AF5513"/>
    <w:rsid w:val="00AF61E9"/>
    <w:rsid w:val="00AF6CDB"/>
    <w:rsid w:val="00AF7255"/>
    <w:rsid w:val="00AF7AE0"/>
    <w:rsid w:val="00B00A6E"/>
    <w:rsid w:val="00B01726"/>
    <w:rsid w:val="00B01FD3"/>
    <w:rsid w:val="00B025B3"/>
    <w:rsid w:val="00B0295B"/>
    <w:rsid w:val="00B03952"/>
    <w:rsid w:val="00B03BAB"/>
    <w:rsid w:val="00B03D86"/>
    <w:rsid w:val="00B045D5"/>
    <w:rsid w:val="00B04FE9"/>
    <w:rsid w:val="00B05209"/>
    <w:rsid w:val="00B06007"/>
    <w:rsid w:val="00B07571"/>
    <w:rsid w:val="00B07B1F"/>
    <w:rsid w:val="00B10EB7"/>
    <w:rsid w:val="00B119C9"/>
    <w:rsid w:val="00B11AA0"/>
    <w:rsid w:val="00B11E41"/>
    <w:rsid w:val="00B1200D"/>
    <w:rsid w:val="00B124E7"/>
    <w:rsid w:val="00B13109"/>
    <w:rsid w:val="00B1342B"/>
    <w:rsid w:val="00B13C52"/>
    <w:rsid w:val="00B1471B"/>
    <w:rsid w:val="00B14B32"/>
    <w:rsid w:val="00B14D88"/>
    <w:rsid w:val="00B14DE1"/>
    <w:rsid w:val="00B14E81"/>
    <w:rsid w:val="00B16542"/>
    <w:rsid w:val="00B166AA"/>
    <w:rsid w:val="00B16EC7"/>
    <w:rsid w:val="00B17063"/>
    <w:rsid w:val="00B17A42"/>
    <w:rsid w:val="00B2098A"/>
    <w:rsid w:val="00B23728"/>
    <w:rsid w:val="00B23B00"/>
    <w:rsid w:val="00B24B16"/>
    <w:rsid w:val="00B24FAA"/>
    <w:rsid w:val="00B253F8"/>
    <w:rsid w:val="00B2577F"/>
    <w:rsid w:val="00B27298"/>
    <w:rsid w:val="00B27C78"/>
    <w:rsid w:val="00B30212"/>
    <w:rsid w:val="00B30C8D"/>
    <w:rsid w:val="00B30E2E"/>
    <w:rsid w:val="00B31343"/>
    <w:rsid w:val="00B313A6"/>
    <w:rsid w:val="00B31AAC"/>
    <w:rsid w:val="00B31F84"/>
    <w:rsid w:val="00B32C99"/>
    <w:rsid w:val="00B335A7"/>
    <w:rsid w:val="00B34DA6"/>
    <w:rsid w:val="00B36042"/>
    <w:rsid w:val="00B36618"/>
    <w:rsid w:val="00B374AC"/>
    <w:rsid w:val="00B37C75"/>
    <w:rsid w:val="00B40A54"/>
    <w:rsid w:val="00B41151"/>
    <w:rsid w:val="00B41294"/>
    <w:rsid w:val="00B422FC"/>
    <w:rsid w:val="00B430C0"/>
    <w:rsid w:val="00B43710"/>
    <w:rsid w:val="00B43A3B"/>
    <w:rsid w:val="00B43FF1"/>
    <w:rsid w:val="00B454E8"/>
    <w:rsid w:val="00B458AD"/>
    <w:rsid w:val="00B45B23"/>
    <w:rsid w:val="00B46211"/>
    <w:rsid w:val="00B469D0"/>
    <w:rsid w:val="00B46B97"/>
    <w:rsid w:val="00B47313"/>
    <w:rsid w:val="00B475FE"/>
    <w:rsid w:val="00B476EF"/>
    <w:rsid w:val="00B477D3"/>
    <w:rsid w:val="00B47800"/>
    <w:rsid w:val="00B50424"/>
    <w:rsid w:val="00B50600"/>
    <w:rsid w:val="00B50FB7"/>
    <w:rsid w:val="00B51CF7"/>
    <w:rsid w:val="00B52E6A"/>
    <w:rsid w:val="00B55E96"/>
    <w:rsid w:val="00B55E9A"/>
    <w:rsid w:val="00B562E7"/>
    <w:rsid w:val="00B564F0"/>
    <w:rsid w:val="00B56547"/>
    <w:rsid w:val="00B567B1"/>
    <w:rsid w:val="00B569F6"/>
    <w:rsid w:val="00B57113"/>
    <w:rsid w:val="00B57962"/>
    <w:rsid w:val="00B57DAB"/>
    <w:rsid w:val="00B604D9"/>
    <w:rsid w:val="00B60743"/>
    <w:rsid w:val="00B63DB4"/>
    <w:rsid w:val="00B6420E"/>
    <w:rsid w:val="00B64DDF"/>
    <w:rsid w:val="00B651A6"/>
    <w:rsid w:val="00B6541A"/>
    <w:rsid w:val="00B66540"/>
    <w:rsid w:val="00B66568"/>
    <w:rsid w:val="00B66779"/>
    <w:rsid w:val="00B66A11"/>
    <w:rsid w:val="00B67AA3"/>
    <w:rsid w:val="00B67B14"/>
    <w:rsid w:val="00B67F91"/>
    <w:rsid w:val="00B701FB"/>
    <w:rsid w:val="00B70507"/>
    <w:rsid w:val="00B71F7D"/>
    <w:rsid w:val="00B74131"/>
    <w:rsid w:val="00B75745"/>
    <w:rsid w:val="00B76F00"/>
    <w:rsid w:val="00B80830"/>
    <w:rsid w:val="00B80FD5"/>
    <w:rsid w:val="00B8124A"/>
    <w:rsid w:val="00B81E11"/>
    <w:rsid w:val="00B8268A"/>
    <w:rsid w:val="00B8273C"/>
    <w:rsid w:val="00B82B1F"/>
    <w:rsid w:val="00B82E55"/>
    <w:rsid w:val="00B82F08"/>
    <w:rsid w:val="00B858AC"/>
    <w:rsid w:val="00B861DA"/>
    <w:rsid w:val="00B8653B"/>
    <w:rsid w:val="00B87402"/>
    <w:rsid w:val="00B9017A"/>
    <w:rsid w:val="00B90AE9"/>
    <w:rsid w:val="00B90BC1"/>
    <w:rsid w:val="00B90D8C"/>
    <w:rsid w:val="00B91B68"/>
    <w:rsid w:val="00B92660"/>
    <w:rsid w:val="00B93717"/>
    <w:rsid w:val="00B939CF"/>
    <w:rsid w:val="00B93E44"/>
    <w:rsid w:val="00B95A2C"/>
    <w:rsid w:val="00B96265"/>
    <w:rsid w:val="00B96292"/>
    <w:rsid w:val="00B97E83"/>
    <w:rsid w:val="00BA0241"/>
    <w:rsid w:val="00BA0455"/>
    <w:rsid w:val="00BA27A4"/>
    <w:rsid w:val="00BA40F4"/>
    <w:rsid w:val="00BA4665"/>
    <w:rsid w:val="00BA47D2"/>
    <w:rsid w:val="00BA51A0"/>
    <w:rsid w:val="00BA5BFA"/>
    <w:rsid w:val="00BA6DF7"/>
    <w:rsid w:val="00BA77CE"/>
    <w:rsid w:val="00BA7901"/>
    <w:rsid w:val="00BA7EBB"/>
    <w:rsid w:val="00BB12FB"/>
    <w:rsid w:val="00BB1ACE"/>
    <w:rsid w:val="00BB2ACD"/>
    <w:rsid w:val="00BB31AB"/>
    <w:rsid w:val="00BB3C16"/>
    <w:rsid w:val="00BB434A"/>
    <w:rsid w:val="00BB46EA"/>
    <w:rsid w:val="00BB4C13"/>
    <w:rsid w:val="00BB52F6"/>
    <w:rsid w:val="00BB56DF"/>
    <w:rsid w:val="00BB5AD4"/>
    <w:rsid w:val="00BB667F"/>
    <w:rsid w:val="00BB6A93"/>
    <w:rsid w:val="00BB6E07"/>
    <w:rsid w:val="00BB77B4"/>
    <w:rsid w:val="00BB7945"/>
    <w:rsid w:val="00BC303E"/>
    <w:rsid w:val="00BC3143"/>
    <w:rsid w:val="00BC3E4E"/>
    <w:rsid w:val="00BC4072"/>
    <w:rsid w:val="00BC580C"/>
    <w:rsid w:val="00BC63FD"/>
    <w:rsid w:val="00BC6832"/>
    <w:rsid w:val="00BC68A2"/>
    <w:rsid w:val="00BC6DA6"/>
    <w:rsid w:val="00BD00BB"/>
    <w:rsid w:val="00BD02A8"/>
    <w:rsid w:val="00BD0834"/>
    <w:rsid w:val="00BD0E5A"/>
    <w:rsid w:val="00BD152C"/>
    <w:rsid w:val="00BD1B0E"/>
    <w:rsid w:val="00BD246F"/>
    <w:rsid w:val="00BD27DC"/>
    <w:rsid w:val="00BD2B97"/>
    <w:rsid w:val="00BD2C3D"/>
    <w:rsid w:val="00BD2DA1"/>
    <w:rsid w:val="00BD3B39"/>
    <w:rsid w:val="00BD3C1F"/>
    <w:rsid w:val="00BD3CA7"/>
    <w:rsid w:val="00BD3E28"/>
    <w:rsid w:val="00BD3E2B"/>
    <w:rsid w:val="00BD5724"/>
    <w:rsid w:val="00BD5D4A"/>
    <w:rsid w:val="00BD67A5"/>
    <w:rsid w:val="00BD6C6B"/>
    <w:rsid w:val="00BE1C22"/>
    <w:rsid w:val="00BE22C7"/>
    <w:rsid w:val="00BE2983"/>
    <w:rsid w:val="00BE2B14"/>
    <w:rsid w:val="00BE391D"/>
    <w:rsid w:val="00BE46DA"/>
    <w:rsid w:val="00BE4AC3"/>
    <w:rsid w:val="00BE4D7F"/>
    <w:rsid w:val="00BE5455"/>
    <w:rsid w:val="00BE5B17"/>
    <w:rsid w:val="00BE5C48"/>
    <w:rsid w:val="00BE6D93"/>
    <w:rsid w:val="00BF0165"/>
    <w:rsid w:val="00BF0333"/>
    <w:rsid w:val="00BF0E2D"/>
    <w:rsid w:val="00BF143D"/>
    <w:rsid w:val="00BF19BA"/>
    <w:rsid w:val="00BF2D07"/>
    <w:rsid w:val="00BF358F"/>
    <w:rsid w:val="00BF391F"/>
    <w:rsid w:val="00BF3D8F"/>
    <w:rsid w:val="00BF3EE3"/>
    <w:rsid w:val="00BF42D7"/>
    <w:rsid w:val="00BF4875"/>
    <w:rsid w:val="00BF4B19"/>
    <w:rsid w:val="00BF5986"/>
    <w:rsid w:val="00BF700F"/>
    <w:rsid w:val="00BF74D2"/>
    <w:rsid w:val="00BF7748"/>
    <w:rsid w:val="00C00FD1"/>
    <w:rsid w:val="00C019B7"/>
    <w:rsid w:val="00C01AEB"/>
    <w:rsid w:val="00C01C6A"/>
    <w:rsid w:val="00C0354E"/>
    <w:rsid w:val="00C03A7A"/>
    <w:rsid w:val="00C03AB8"/>
    <w:rsid w:val="00C03FEF"/>
    <w:rsid w:val="00C04363"/>
    <w:rsid w:val="00C047A4"/>
    <w:rsid w:val="00C0495B"/>
    <w:rsid w:val="00C04E19"/>
    <w:rsid w:val="00C05339"/>
    <w:rsid w:val="00C05AED"/>
    <w:rsid w:val="00C05C8D"/>
    <w:rsid w:val="00C06824"/>
    <w:rsid w:val="00C070F9"/>
    <w:rsid w:val="00C0718A"/>
    <w:rsid w:val="00C07372"/>
    <w:rsid w:val="00C11CB3"/>
    <w:rsid w:val="00C1310D"/>
    <w:rsid w:val="00C1390A"/>
    <w:rsid w:val="00C13ACB"/>
    <w:rsid w:val="00C13BF7"/>
    <w:rsid w:val="00C142EB"/>
    <w:rsid w:val="00C14C53"/>
    <w:rsid w:val="00C15F22"/>
    <w:rsid w:val="00C1681D"/>
    <w:rsid w:val="00C16BAC"/>
    <w:rsid w:val="00C17DC8"/>
    <w:rsid w:val="00C20063"/>
    <w:rsid w:val="00C20774"/>
    <w:rsid w:val="00C207F3"/>
    <w:rsid w:val="00C209F5"/>
    <w:rsid w:val="00C228D7"/>
    <w:rsid w:val="00C24347"/>
    <w:rsid w:val="00C2484A"/>
    <w:rsid w:val="00C25B1A"/>
    <w:rsid w:val="00C27373"/>
    <w:rsid w:val="00C27FD7"/>
    <w:rsid w:val="00C30598"/>
    <w:rsid w:val="00C31090"/>
    <w:rsid w:val="00C318CD"/>
    <w:rsid w:val="00C3236A"/>
    <w:rsid w:val="00C32C61"/>
    <w:rsid w:val="00C32E82"/>
    <w:rsid w:val="00C33B10"/>
    <w:rsid w:val="00C33FB8"/>
    <w:rsid w:val="00C346F5"/>
    <w:rsid w:val="00C354A6"/>
    <w:rsid w:val="00C357A1"/>
    <w:rsid w:val="00C426FB"/>
    <w:rsid w:val="00C42E16"/>
    <w:rsid w:val="00C430CF"/>
    <w:rsid w:val="00C432A1"/>
    <w:rsid w:val="00C43A02"/>
    <w:rsid w:val="00C43ACF"/>
    <w:rsid w:val="00C4520A"/>
    <w:rsid w:val="00C460FE"/>
    <w:rsid w:val="00C46624"/>
    <w:rsid w:val="00C46E92"/>
    <w:rsid w:val="00C47539"/>
    <w:rsid w:val="00C47922"/>
    <w:rsid w:val="00C47B24"/>
    <w:rsid w:val="00C50FC2"/>
    <w:rsid w:val="00C513EF"/>
    <w:rsid w:val="00C516F6"/>
    <w:rsid w:val="00C52260"/>
    <w:rsid w:val="00C53F85"/>
    <w:rsid w:val="00C555DB"/>
    <w:rsid w:val="00C55910"/>
    <w:rsid w:val="00C56689"/>
    <w:rsid w:val="00C56FC7"/>
    <w:rsid w:val="00C57305"/>
    <w:rsid w:val="00C60B5D"/>
    <w:rsid w:val="00C616F3"/>
    <w:rsid w:val="00C61D56"/>
    <w:rsid w:val="00C62B86"/>
    <w:rsid w:val="00C63F8C"/>
    <w:rsid w:val="00C645C3"/>
    <w:rsid w:val="00C646C6"/>
    <w:rsid w:val="00C64A91"/>
    <w:rsid w:val="00C64FBA"/>
    <w:rsid w:val="00C65BAD"/>
    <w:rsid w:val="00C65E7E"/>
    <w:rsid w:val="00C669C0"/>
    <w:rsid w:val="00C66F5F"/>
    <w:rsid w:val="00C71009"/>
    <w:rsid w:val="00C71A9E"/>
    <w:rsid w:val="00C71B1E"/>
    <w:rsid w:val="00C7207C"/>
    <w:rsid w:val="00C72100"/>
    <w:rsid w:val="00C72DAF"/>
    <w:rsid w:val="00C736B8"/>
    <w:rsid w:val="00C738C2"/>
    <w:rsid w:val="00C73C05"/>
    <w:rsid w:val="00C73C8B"/>
    <w:rsid w:val="00C740F5"/>
    <w:rsid w:val="00C7467D"/>
    <w:rsid w:val="00C747DE"/>
    <w:rsid w:val="00C74C86"/>
    <w:rsid w:val="00C752CD"/>
    <w:rsid w:val="00C75402"/>
    <w:rsid w:val="00C75BFF"/>
    <w:rsid w:val="00C76081"/>
    <w:rsid w:val="00C77255"/>
    <w:rsid w:val="00C77A15"/>
    <w:rsid w:val="00C77ACB"/>
    <w:rsid w:val="00C77AED"/>
    <w:rsid w:val="00C800E0"/>
    <w:rsid w:val="00C8019F"/>
    <w:rsid w:val="00C801CD"/>
    <w:rsid w:val="00C801DD"/>
    <w:rsid w:val="00C80559"/>
    <w:rsid w:val="00C813A3"/>
    <w:rsid w:val="00C83B71"/>
    <w:rsid w:val="00C83DDC"/>
    <w:rsid w:val="00C83FCD"/>
    <w:rsid w:val="00C84C8A"/>
    <w:rsid w:val="00C84F57"/>
    <w:rsid w:val="00C85047"/>
    <w:rsid w:val="00C863AA"/>
    <w:rsid w:val="00C86CFA"/>
    <w:rsid w:val="00C8736E"/>
    <w:rsid w:val="00C876DB"/>
    <w:rsid w:val="00C87E8D"/>
    <w:rsid w:val="00C90C97"/>
    <w:rsid w:val="00C91718"/>
    <w:rsid w:val="00C91D85"/>
    <w:rsid w:val="00C92F34"/>
    <w:rsid w:val="00C93406"/>
    <w:rsid w:val="00C93B0A"/>
    <w:rsid w:val="00C93ED9"/>
    <w:rsid w:val="00C94930"/>
    <w:rsid w:val="00C95498"/>
    <w:rsid w:val="00C954CE"/>
    <w:rsid w:val="00C95672"/>
    <w:rsid w:val="00C95B19"/>
    <w:rsid w:val="00CA040E"/>
    <w:rsid w:val="00CA08BC"/>
    <w:rsid w:val="00CA1FC6"/>
    <w:rsid w:val="00CA2151"/>
    <w:rsid w:val="00CA29A2"/>
    <w:rsid w:val="00CA38D3"/>
    <w:rsid w:val="00CA3C57"/>
    <w:rsid w:val="00CA3C62"/>
    <w:rsid w:val="00CA4A2F"/>
    <w:rsid w:val="00CA4FD1"/>
    <w:rsid w:val="00CA5E03"/>
    <w:rsid w:val="00CA60C4"/>
    <w:rsid w:val="00CA618F"/>
    <w:rsid w:val="00CA699D"/>
    <w:rsid w:val="00CA7431"/>
    <w:rsid w:val="00CA7A7A"/>
    <w:rsid w:val="00CA7D35"/>
    <w:rsid w:val="00CB1207"/>
    <w:rsid w:val="00CB250E"/>
    <w:rsid w:val="00CB259C"/>
    <w:rsid w:val="00CB2BDC"/>
    <w:rsid w:val="00CB352A"/>
    <w:rsid w:val="00CB3833"/>
    <w:rsid w:val="00CB4190"/>
    <w:rsid w:val="00CB564B"/>
    <w:rsid w:val="00CB5693"/>
    <w:rsid w:val="00CB5CF5"/>
    <w:rsid w:val="00CB5E62"/>
    <w:rsid w:val="00CB7356"/>
    <w:rsid w:val="00CB7CC7"/>
    <w:rsid w:val="00CC093D"/>
    <w:rsid w:val="00CC099B"/>
    <w:rsid w:val="00CC1673"/>
    <w:rsid w:val="00CC16B1"/>
    <w:rsid w:val="00CC21C4"/>
    <w:rsid w:val="00CC2B7B"/>
    <w:rsid w:val="00CC2FF2"/>
    <w:rsid w:val="00CC32E6"/>
    <w:rsid w:val="00CC46FC"/>
    <w:rsid w:val="00CC5D5E"/>
    <w:rsid w:val="00CC6796"/>
    <w:rsid w:val="00CC7846"/>
    <w:rsid w:val="00CC7BFF"/>
    <w:rsid w:val="00CD098E"/>
    <w:rsid w:val="00CD1862"/>
    <w:rsid w:val="00CD1ECD"/>
    <w:rsid w:val="00CD2062"/>
    <w:rsid w:val="00CD30EC"/>
    <w:rsid w:val="00CD3466"/>
    <w:rsid w:val="00CD3ADE"/>
    <w:rsid w:val="00CD4113"/>
    <w:rsid w:val="00CD7BD9"/>
    <w:rsid w:val="00CE0A1B"/>
    <w:rsid w:val="00CE0D96"/>
    <w:rsid w:val="00CE1037"/>
    <w:rsid w:val="00CE18CD"/>
    <w:rsid w:val="00CE2C29"/>
    <w:rsid w:val="00CE2CAD"/>
    <w:rsid w:val="00CE3B84"/>
    <w:rsid w:val="00CE4445"/>
    <w:rsid w:val="00CE4B3C"/>
    <w:rsid w:val="00CE75A2"/>
    <w:rsid w:val="00CE7B55"/>
    <w:rsid w:val="00CF0C74"/>
    <w:rsid w:val="00CF16C4"/>
    <w:rsid w:val="00CF1F5E"/>
    <w:rsid w:val="00CF2791"/>
    <w:rsid w:val="00CF3012"/>
    <w:rsid w:val="00CF36AB"/>
    <w:rsid w:val="00CF38E7"/>
    <w:rsid w:val="00CF3E1F"/>
    <w:rsid w:val="00CF463C"/>
    <w:rsid w:val="00CF5F92"/>
    <w:rsid w:val="00CF6061"/>
    <w:rsid w:val="00CF7577"/>
    <w:rsid w:val="00CF7FC9"/>
    <w:rsid w:val="00D0063C"/>
    <w:rsid w:val="00D008C0"/>
    <w:rsid w:val="00D00C0A"/>
    <w:rsid w:val="00D012C4"/>
    <w:rsid w:val="00D01914"/>
    <w:rsid w:val="00D024C3"/>
    <w:rsid w:val="00D02EAB"/>
    <w:rsid w:val="00D03894"/>
    <w:rsid w:val="00D04AD6"/>
    <w:rsid w:val="00D05840"/>
    <w:rsid w:val="00D05A0A"/>
    <w:rsid w:val="00D063A1"/>
    <w:rsid w:val="00D063CC"/>
    <w:rsid w:val="00D07433"/>
    <w:rsid w:val="00D07A2A"/>
    <w:rsid w:val="00D10B51"/>
    <w:rsid w:val="00D11940"/>
    <w:rsid w:val="00D12CF5"/>
    <w:rsid w:val="00D140E0"/>
    <w:rsid w:val="00D15402"/>
    <w:rsid w:val="00D15491"/>
    <w:rsid w:val="00D160D5"/>
    <w:rsid w:val="00D1687C"/>
    <w:rsid w:val="00D17686"/>
    <w:rsid w:val="00D17724"/>
    <w:rsid w:val="00D1775D"/>
    <w:rsid w:val="00D17A73"/>
    <w:rsid w:val="00D17EC0"/>
    <w:rsid w:val="00D17EF9"/>
    <w:rsid w:val="00D20206"/>
    <w:rsid w:val="00D20874"/>
    <w:rsid w:val="00D20A70"/>
    <w:rsid w:val="00D20E35"/>
    <w:rsid w:val="00D213E6"/>
    <w:rsid w:val="00D2242C"/>
    <w:rsid w:val="00D23957"/>
    <w:rsid w:val="00D2526E"/>
    <w:rsid w:val="00D25FB3"/>
    <w:rsid w:val="00D2712D"/>
    <w:rsid w:val="00D3005F"/>
    <w:rsid w:val="00D31442"/>
    <w:rsid w:val="00D32796"/>
    <w:rsid w:val="00D328FE"/>
    <w:rsid w:val="00D3300C"/>
    <w:rsid w:val="00D34602"/>
    <w:rsid w:val="00D34725"/>
    <w:rsid w:val="00D34768"/>
    <w:rsid w:val="00D34AE3"/>
    <w:rsid w:val="00D34CC9"/>
    <w:rsid w:val="00D356BB"/>
    <w:rsid w:val="00D35A40"/>
    <w:rsid w:val="00D35A95"/>
    <w:rsid w:val="00D3600C"/>
    <w:rsid w:val="00D37429"/>
    <w:rsid w:val="00D3780A"/>
    <w:rsid w:val="00D402E8"/>
    <w:rsid w:val="00D423CF"/>
    <w:rsid w:val="00D42538"/>
    <w:rsid w:val="00D4479D"/>
    <w:rsid w:val="00D447EC"/>
    <w:rsid w:val="00D449A6"/>
    <w:rsid w:val="00D44D55"/>
    <w:rsid w:val="00D4561D"/>
    <w:rsid w:val="00D45A92"/>
    <w:rsid w:val="00D45E0B"/>
    <w:rsid w:val="00D50FB1"/>
    <w:rsid w:val="00D50FF2"/>
    <w:rsid w:val="00D51283"/>
    <w:rsid w:val="00D51BC7"/>
    <w:rsid w:val="00D51D27"/>
    <w:rsid w:val="00D53AF6"/>
    <w:rsid w:val="00D53CEE"/>
    <w:rsid w:val="00D54E6D"/>
    <w:rsid w:val="00D552C3"/>
    <w:rsid w:val="00D55495"/>
    <w:rsid w:val="00D568EF"/>
    <w:rsid w:val="00D57182"/>
    <w:rsid w:val="00D572F2"/>
    <w:rsid w:val="00D5768B"/>
    <w:rsid w:val="00D60989"/>
    <w:rsid w:val="00D60B06"/>
    <w:rsid w:val="00D60C12"/>
    <w:rsid w:val="00D61C0D"/>
    <w:rsid w:val="00D623C0"/>
    <w:rsid w:val="00D62B45"/>
    <w:rsid w:val="00D630CB"/>
    <w:rsid w:val="00D63324"/>
    <w:rsid w:val="00D63420"/>
    <w:rsid w:val="00D64199"/>
    <w:rsid w:val="00D64831"/>
    <w:rsid w:val="00D64EB6"/>
    <w:rsid w:val="00D6529E"/>
    <w:rsid w:val="00D65EE0"/>
    <w:rsid w:val="00D6660B"/>
    <w:rsid w:val="00D66919"/>
    <w:rsid w:val="00D67207"/>
    <w:rsid w:val="00D67644"/>
    <w:rsid w:val="00D715E1"/>
    <w:rsid w:val="00D71EB0"/>
    <w:rsid w:val="00D72DF5"/>
    <w:rsid w:val="00D73016"/>
    <w:rsid w:val="00D73084"/>
    <w:rsid w:val="00D734A7"/>
    <w:rsid w:val="00D73A03"/>
    <w:rsid w:val="00D73C39"/>
    <w:rsid w:val="00D73D2A"/>
    <w:rsid w:val="00D73EA6"/>
    <w:rsid w:val="00D74BA7"/>
    <w:rsid w:val="00D75B4C"/>
    <w:rsid w:val="00D81A66"/>
    <w:rsid w:val="00D82329"/>
    <w:rsid w:val="00D826DE"/>
    <w:rsid w:val="00D82868"/>
    <w:rsid w:val="00D82ABC"/>
    <w:rsid w:val="00D82B03"/>
    <w:rsid w:val="00D82F1E"/>
    <w:rsid w:val="00D82FE1"/>
    <w:rsid w:val="00D83B56"/>
    <w:rsid w:val="00D83D26"/>
    <w:rsid w:val="00D8426E"/>
    <w:rsid w:val="00D84AF2"/>
    <w:rsid w:val="00D84F4A"/>
    <w:rsid w:val="00D857F0"/>
    <w:rsid w:val="00D85879"/>
    <w:rsid w:val="00D85AF2"/>
    <w:rsid w:val="00D86B30"/>
    <w:rsid w:val="00D86CCA"/>
    <w:rsid w:val="00D872E9"/>
    <w:rsid w:val="00D87537"/>
    <w:rsid w:val="00D8785E"/>
    <w:rsid w:val="00D90213"/>
    <w:rsid w:val="00D90CC2"/>
    <w:rsid w:val="00D91941"/>
    <w:rsid w:val="00D91AD8"/>
    <w:rsid w:val="00D92E6E"/>
    <w:rsid w:val="00D936A9"/>
    <w:rsid w:val="00D938AC"/>
    <w:rsid w:val="00D93DB6"/>
    <w:rsid w:val="00D944A0"/>
    <w:rsid w:val="00D9466C"/>
    <w:rsid w:val="00D9690A"/>
    <w:rsid w:val="00DA0C43"/>
    <w:rsid w:val="00DA1866"/>
    <w:rsid w:val="00DA2376"/>
    <w:rsid w:val="00DA2746"/>
    <w:rsid w:val="00DA286D"/>
    <w:rsid w:val="00DA4A16"/>
    <w:rsid w:val="00DA4D72"/>
    <w:rsid w:val="00DA5CA4"/>
    <w:rsid w:val="00DA6161"/>
    <w:rsid w:val="00DA6423"/>
    <w:rsid w:val="00DA6780"/>
    <w:rsid w:val="00DA67CE"/>
    <w:rsid w:val="00DA6DB4"/>
    <w:rsid w:val="00DA72E4"/>
    <w:rsid w:val="00DA7728"/>
    <w:rsid w:val="00DA7796"/>
    <w:rsid w:val="00DA7A47"/>
    <w:rsid w:val="00DB001A"/>
    <w:rsid w:val="00DB0BF5"/>
    <w:rsid w:val="00DB1085"/>
    <w:rsid w:val="00DB15AF"/>
    <w:rsid w:val="00DB1603"/>
    <w:rsid w:val="00DB2978"/>
    <w:rsid w:val="00DB2B41"/>
    <w:rsid w:val="00DB361D"/>
    <w:rsid w:val="00DB3999"/>
    <w:rsid w:val="00DB4722"/>
    <w:rsid w:val="00DB581A"/>
    <w:rsid w:val="00DB5E41"/>
    <w:rsid w:val="00DB6007"/>
    <w:rsid w:val="00DB6893"/>
    <w:rsid w:val="00DB6CD3"/>
    <w:rsid w:val="00DB6FF9"/>
    <w:rsid w:val="00DB763C"/>
    <w:rsid w:val="00DB7DFE"/>
    <w:rsid w:val="00DC0635"/>
    <w:rsid w:val="00DC107A"/>
    <w:rsid w:val="00DC1179"/>
    <w:rsid w:val="00DC2EE2"/>
    <w:rsid w:val="00DC3452"/>
    <w:rsid w:val="00DC377D"/>
    <w:rsid w:val="00DC5200"/>
    <w:rsid w:val="00DC61F7"/>
    <w:rsid w:val="00DD0987"/>
    <w:rsid w:val="00DD1E86"/>
    <w:rsid w:val="00DD2676"/>
    <w:rsid w:val="00DD2A77"/>
    <w:rsid w:val="00DD2C64"/>
    <w:rsid w:val="00DD40A1"/>
    <w:rsid w:val="00DD51F6"/>
    <w:rsid w:val="00DD5822"/>
    <w:rsid w:val="00DD5C9C"/>
    <w:rsid w:val="00DD5FDD"/>
    <w:rsid w:val="00DD70A3"/>
    <w:rsid w:val="00DD7B5F"/>
    <w:rsid w:val="00DD7BD6"/>
    <w:rsid w:val="00DD7BE0"/>
    <w:rsid w:val="00DE1883"/>
    <w:rsid w:val="00DE1E1D"/>
    <w:rsid w:val="00DE22EB"/>
    <w:rsid w:val="00DE248E"/>
    <w:rsid w:val="00DE2739"/>
    <w:rsid w:val="00DE2A7D"/>
    <w:rsid w:val="00DE2FB4"/>
    <w:rsid w:val="00DE3F6A"/>
    <w:rsid w:val="00DE43C8"/>
    <w:rsid w:val="00DE44B5"/>
    <w:rsid w:val="00DE470B"/>
    <w:rsid w:val="00DE52AE"/>
    <w:rsid w:val="00DE579B"/>
    <w:rsid w:val="00DE5820"/>
    <w:rsid w:val="00DE5D35"/>
    <w:rsid w:val="00DE6944"/>
    <w:rsid w:val="00DE758A"/>
    <w:rsid w:val="00DE7C7F"/>
    <w:rsid w:val="00DF00AC"/>
    <w:rsid w:val="00DF00AD"/>
    <w:rsid w:val="00DF0CD8"/>
    <w:rsid w:val="00DF0D73"/>
    <w:rsid w:val="00DF2504"/>
    <w:rsid w:val="00DF2B28"/>
    <w:rsid w:val="00DF516C"/>
    <w:rsid w:val="00DF5316"/>
    <w:rsid w:val="00DF557E"/>
    <w:rsid w:val="00DF5991"/>
    <w:rsid w:val="00DF690B"/>
    <w:rsid w:val="00DF6E7E"/>
    <w:rsid w:val="00E000C2"/>
    <w:rsid w:val="00E001ED"/>
    <w:rsid w:val="00E004D9"/>
    <w:rsid w:val="00E01795"/>
    <w:rsid w:val="00E01CBA"/>
    <w:rsid w:val="00E025CD"/>
    <w:rsid w:val="00E02F4F"/>
    <w:rsid w:val="00E032E5"/>
    <w:rsid w:val="00E05EEC"/>
    <w:rsid w:val="00E06830"/>
    <w:rsid w:val="00E06EA1"/>
    <w:rsid w:val="00E07C47"/>
    <w:rsid w:val="00E07F50"/>
    <w:rsid w:val="00E07F6A"/>
    <w:rsid w:val="00E102C3"/>
    <w:rsid w:val="00E109E5"/>
    <w:rsid w:val="00E10D04"/>
    <w:rsid w:val="00E11B48"/>
    <w:rsid w:val="00E11C46"/>
    <w:rsid w:val="00E14DAC"/>
    <w:rsid w:val="00E14E67"/>
    <w:rsid w:val="00E14F55"/>
    <w:rsid w:val="00E152B6"/>
    <w:rsid w:val="00E16B72"/>
    <w:rsid w:val="00E1784F"/>
    <w:rsid w:val="00E20E19"/>
    <w:rsid w:val="00E21AC6"/>
    <w:rsid w:val="00E2291A"/>
    <w:rsid w:val="00E22B25"/>
    <w:rsid w:val="00E22DE2"/>
    <w:rsid w:val="00E22F82"/>
    <w:rsid w:val="00E22FD2"/>
    <w:rsid w:val="00E2559F"/>
    <w:rsid w:val="00E25A75"/>
    <w:rsid w:val="00E25B9A"/>
    <w:rsid w:val="00E2670B"/>
    <w:rsid w:val="00E26ED9"/>
    <w:rsid w:val="00E2715B"/>
    <w:rsid w:val="00E273D5"/>
    <w:rsid w:val="00E278E5"/>
    <w:rsid w:val="00E30970"/>
    <w:rsid w:val="00E31E9A"/>
    <w:rsid w:val="00E3330A"/>
    <w:rsid w:val="00E36792"/>
    <w:rsid w:val="00E36CDF"/>
    <w:rsid w:val="00E3727E"/>
    <w:rsid w:val="00E37308"/>
    <w:rsid w:val="00E37B95"/>
    <w:rsid w:val="00E41DD8"/>
    <w:rsid w:val="00E428CF"/>
    <w:rsid w:val="00E42ACA"/>
    <w:rsid w:val="00E43C67"/>
    <w:rsid w:val="00E43E22"/>
    <w:rsid w:val="00E4474F"/>
    <w:rsid w:val="00E44DD4"/>
    <w:rsid w:val="00E45467"/>
    <w:rsid w:val="00E4574A"/>
    <w:rsid w:val="00E4666B"/>
    <w:rsid w:val="00E46E06"/>
    <w:rsid w:val="00E50C12"/>
    <w:rsid w:val="00E50D4C"/>
    <w:rsid w:val="00E519B9"/>
    <w:rsid w:val="00E522ED"/>
    <w:rsid w:val="00E52599"/>
    <w:rsid w:val="00E53204"/>
    <w:rsid w:val="00E53708"/>
    <w:rsid w:val="00E55853"/>
    <w:rsid w:val="00E55E5E"/>
    <w:rsid w:val="00E56DDD"/>
    <w:rsid w:val="00E5719B"/>
    <w:rsid w:val="00E57998"/>
    <w:rsid w:val="00E57FCD"/>
    <w:rsid w:val="00E60B25"/>
    <w:rsid w:val="00E61479"/>
    <w:rsid w:val="00E6173A"/>
    <w:rsid w:val="00E61BEB"/>
    <w:rsid w:val="00E61E04"/>
    <w:rsid w:val="00E62E56"/>
    <w:rsid w:val="00E62E61"/>
    <w:rsid w:val="00E6334C"/>
    <w:rsid w:val="00E63932"/>
    <w:rsid w:val="00E63A86"/>
    <w:rsid w:val="00E652EC"/>
    <w:rsid w:val="00E65C8C"/>
    <w:rsid w:val="00E65E21"/>
    <w:rsid w:val="00E65EDC"/>
    <w:rsid w:val="00E66542"/>
    <w:rsid w:val="00E67A43"/>
    <w:rsid w:val="00E70A18"/>
    <w:rsid w:val="00E70EE1"/>
    <w:rsid w:val="00E71C81"/>
    <w:rsid w:val="00E71EED"/>
    <w:rsid w:val="00E71F8B"/>
    <w:rsid w:val="00E72361"/>
    <w:rsid w:val="00E72436"/>
    <w:rsid w:val="00E72A31"/>
    <w:rsid w:val="00E73B6D"/>
    <w:rsid w:val="00E747D5"/>
    <w:rsid w:val="00E74A6C"/>
    <w:rsid w:val="00E74B7C"/>
    <w:rsid w:val="00E74BA1"/>
    <w:rsid w:val="00E74C2D"/>
    <w:rsid w:val="00E7653B"/>
    <w:rsid w:val="00E76797"/>
    <w:rsid w:val="00E77076"/>
    <w:rsid w:val="00E80260"/>
    <w:rsid w:val="00E807B0"/>
    <w:rsid w:val="00E81568"/>
    <w:rsid w:val="00E820A4"/>
    <w:rsid w:val="00E823F7"/>
    <w:rsid w:val="00E8324B"/>
    <w:rsid w:val="00E83381"/>
    <w:rsid w:val="00E839AD"/>
    <w:rsid w:val="00E83AF2"/>
    <w:rsid w:val="00E8471F"/>
    <w:rsid w:val="00E8482F"/>
    <w:rsid w:val="00E84AFE"/>
    <w:rsid w:val="00E85590"/>
    <w:rsid w:val="00E86044"/>
    <w:rsid w:val="00E861E7"/>
    <w:rsid w:val="00E870B7"/>
    <w:rsid w:val="00E874C0"/>
    <w:rsid w:val="00E9001A"/>
    <w:rsid w:val="00E90515"/>
    <w:rsid w:val="00E906DD"/>
    <w:rsid w:val="00E90851"/>
    <w:rsid w:val="00E908FB"/>
    <w:rsid w:val="00E90F17"/>
    <w:rsid w:val="00E91B5E"/>
    <w:rsid w:val="00E9228E"/>
    <w:rsid w:val="00E92AEB"/>
    <w:rsid w:val="00E935D2"/>
    <w:rsid w:val="00E94D29"/>
    <w:rsid w:val="00E9501B"/>
    <w:rsid w:val="00E969C7"/>
    <w:rsid w:val="00EA04F5"/>
    <w:rsid w:val="00EA0B67"/>
    <w:rsid w:val="00EA1CE6"/>
    <w:rsid w:val="00EA2BAC"/>
    <w:rsid w:val="00EA31CA"/>
    <w:rsid w:val="00EA340E"/>
    <w:rsid w:val="00EA46CB"/>
    <w:rsid w:val="00EA6CCA"/>
    <w:rsid w:val="00EA7B6F"/>
    <w:rsid w:val="00EB068C"/>
    <w:rsid w:val="00EB08C7"/>
    <w:rsid w:val="00EB11C7"/>
    <w:rsid w:val="00EB121D"/>
    <w:rsid w:val="00EB14BD"/>
    <w:rsid w:val="00EB1ADD"/>
    <w:rsid w:val="00EB23FD"/>
    <w:rsid w:val="00EB3A78"/>
    <w:rsid w:val="00EB42EB"/>
    <w:rsid w:val="00EB4D0B"/>
    <w:rsid w:val="00EB7ECA"/>
    <w:rsid w:val="00EC0973"/>
    <w:rsid w:val="00EC0B81"/>
    <w:rsid w:val="00EC13B8"/>
    <w:rsid w:val="00EC14AA"/>
    <w:rsid w:val="00EC17E8"/>
    <w:rsid w:val="00EC348C"/>
    <w:rsid w:val="00EC36F2"/>
    <w:rsid w:val="00EC37BB"/>
    <w:rsid w:val="00EC3C70"/>
    <w:rsid w:val="00EC4094"/>
    <w:rsid w:val="00EC5DF7"/>
    <w:rsid w:val="00EC6298"/>
    <w:rsid w:val="00EC6BD2"/>
    <w:rsid w:val="00EC728D"/>
    <w:rsid w:val="00ED07C2"/>
    <w:rsid w:val="00ED090A"/>
    <w:rsid w:val="00ED0B3D"/>
    <w:rsid w:val="00ED0E82"/>
    <w:rsid w:val="00ED0F76"/>
    <w:rsid w:val="00ED1158"/>
    <w:rsid w:val="00ED17C8"/>
    <w:rsid w:val="00ED1D6B"/>
    <w:rsid w:val="00ED252C"/>
    <w:rsid w:val="00ED6721"/>
    <w:rsid w:val="00ED6979"/>
    <w:rsid w:val="00ED6CBB"/>
    <w:rsid w:val="00ED7746"/>
    <w:rsid w:val="00EE0B09"/>
    <w:rsid w:val="00EE0F5F"/>
    <w:rsid w:val="00EE1897"/>
    <w:rsid w:val="00EE1D7F"/>
    <w:rsid w:val="00EE2DB2"/>
    <w:rsid w:val="00EE36D5"/>
    <w:rsid w:val="00EE40B7"/>
    <w:rsid w:val="00EE5E90"/>
    <w:rsid w:val="00EE6287"/>
    <w:rsid w:val="00EE6EE1"/>
    <w:rsid w:val="00EE72A3"/>
    <w:rsid w:val="00EE761F"/>
    <w:rsid w:val="00EE77AF"/>
    <w:rsid w:val="00EF0F9A"/>
    <w:rsid w:val="00EF0FA2"/>
    <w:rsid w:val="00EF1AAE"/>
    <w:rsid w:val="00EF1E67"/>
    <w:rsid w:val="00EF21FC"/>
    <w:rsid w:val="00EF2200"/>
    <w:rsid w:val="00EF3722"/>
    <w:rsid w:val="00EF4E9F"/>
    <w:rsid w:val="00EF5ED7"/>
    <w:rsid w:val="00EF62E4"/>
    <w:rsid w:val="00EF688B"/>
    <w:rsid w:val="00F0004A"/>
    <w:rsid w:val="00F002FA"/>
    <w:rsid w:val="00F003EE"/>
    <w:rsid w:val="00F009E0"/>
    <w:rsid w:val="00F018AC"/>
    <w:rsid w:val="00F01EC4"/>
    <w:rsid w:val="00F023EE"/>
    <w:rsid w:val="00F02521"/>
    <w:rsid w:val="00F02872"/>
    <w:rsid w:val="00F0377C"/>
    <w:rsid w:val="00F03D8D"/>
    <w:rsid w:val="00F04804"/>
    <w:rsid w:val="00F0490E"/>
    <w:rsid w:val="00F04B3A"/>
    <w:rsid w:val="00F04F44"/>
    <w:rsid w:val="00F052B8"/>
    <w:rsid w:val="00F05904"/>
    <w:rsid w:val="00F0613E"/>
    <w:rsid w:val="00F07524"/>
    <w:rsid w:val="00F1027D"/>
    <w:rsid w:val="00F1060F"/>
    <w:rsid w:val="00F10781"/>
    <w:rsid w:val="00F10BCC"/>
    <w:rsid w:val="00F112FE"/>
    <w:rsid w:val="00F119D4"/>
    <w:rsid w:val="00F1275F"/>
    <w:rsid w:val="00F13662"/>
    <w:rsid w:val="00F1373B"/>
    <w:rsid w:val="00F14B2B"/>
    <w:rsid w:val="00F15A9B"/>
    <w:rsid w:val="00F16245"/>
    <w:rsid w:val="00F16369"/>
    <w:rsid w:val="00F1740A"/>
    <w:rsid w:val="00F17FCB"/>
    <w:rsid w:val="00F2026D"/>
    <w:rsid w:val="00F20D10"/>
    <w:rsid w:val="00F210D3"/>
    <w:rsid w:val="00F22092"/>
    <w:rsid w:val="00F23669"/>
    <w:rsid w:val="00F237E2"/>
    <w:rsid w:val="00F24539"/>
    <w:rsid w:val="00F24BE7"/>
    <w:rsid w:val="00F25169"/>
    <w:rsid w:val="00F26C50"/>
    <w:rsid w:val="00F279B7"/>
    <w:rsid w:val="00F27B4A"/>
    <w:rsid w:val="00F30223"/>
    <w:rsid w:val="00F3296B"/>
    <w:rsid w:val="00F3297F"/>
    <w:rsid w:val="00F329C0"/>
    <w:rsid w:val="00F32C50"/>
    <w:rsid w:val="00F332EC"/>
    <w:rsid w:val="00F3347E"/>
    <w:rsid w:val="00F3451D"/>
    <w:rsid w:val="00F3472E"/>
    <w:rsid w:val="00F34F2E"/>
    <w:rsid w:val="00F37391"/>
    <w:rsid w:val="00F41AD0"/>
    <w:rsid w:val="00F42280"/>
    <w:rsid w:val="00F42FA9"/>
    <w:rsid w:val="00F43BB5"/>
    <w:rsid w:val="00F4408E"/>
    <w:rsid w:val="00F46594"/>
    <w:rsid w:val="00F46939"/>
    <w:rsid w:val="00F46B6C"/>
    <w:rsid w:val="00F47242"/>
    <w:rsid w:val="00F472E8"/>
    <w:rsid w:val="00F476D5"/>
    <w:rsid w:val="00F47AAB"/>
    <w:rsid w:val="00F50E73"/>
    <w:rsid w:val="00F528BB"/>
    <w:rsid w:val="00F550A5"/>
    <w:rsid w:val="00F55C42"/>
    <w:rsid w:val="00F55EAF"/>
    <w:rsid w:val="00F5611A"/>
    <w:rsid w:val="00F56A75"/>
    <w:rsid w:val="00F56D27"/>
    <w:rsid w:val="00F57369"/>
    <w:rsid w:val="00F57414"/>
    <w:rsid w:val="00F57DE2"/>
    <w:rsid w:val="00F61330"/>
    <w:rsid w:val="00F613D3"/>
    <w:rsid w:val="00F64483"/>
    <w:rsid w:val="00F66EF0"/>
    <w:rsid w:val="00F67752"/>
    <w:rsid w:val="00F706B6"/>
    <w:rsid w:val="00F70A91"/>
    <w:rsid w:val="00F71669"/>
    <w:rsid w:val="00F7263D"/>
    <w:rsid w:val="00F72921"/>
    <w:rsid w:val="00F72A7B"/>
    <w:rsid w:val="00F72F23"/>
    <w:rsid w:val="00F736EB"/>
    <w:rsid w:val="00F73BDF"/>
    <w:rsid w:val="00F74C6A"/>
    <w:rsid w:val="00F750DA"/>
    <w:rsid w:val="00F75BF7"/>
    <w:rsid w:val="00F75F35"/>
    <w:rsid w:val="00F76171"/>
    <w:rsid w:val="00F766C5"/>
    <w:rsid w:val="00F767FB"/>
    <w:rsid w:val="00F774B1"/>
    <w:rsid w:val="00F77507"/>
    <w:rsid w:val="00F7766E"/>
    <w:rsid w:val="00F77CEE"/>
    <w:rsid w:val="00F77E4E"/>
    <w:rsid w:val="00F80570"/>
    <w:rsid w:val="00F80FCA"/>
    <w:rsid w:val="00F81440"/>
    <w:rsid w:val="00F814C8"/>
    <w:rsid w:val="00F81662"/>
    <w:rsid w:val="00F81FE5"/>
    <w:rsid w:val="00F822A6"/>
    <w:rsid w:val="00F8259A"/>
    <w:rsid w:val="00F8337F"/>
    <w:rsid w:val="00F8364D"/>
    <w:rsid w:val="00F8534C"/>
    <w:rsid w:val="00F85A8B"/>
    <w:rsid w:val="00F85CEF"/>
    <w:rsid w:val="00F864E7"/>
    <w:rsid w:val="00F87780"/>
    <w:rsid w:val="00F87B3C"/>
    <w:rsid w:val="00F87ED6"/>
    <w:rsid w:val="00F90C36"/>
    <w:rsid w:val="00F91224"/>
    <w:rsid w:val="00F9194E"/>
    <w:rsid w:val="00F91A18"/>
    <w:rsid w:val="00F91AF7"/>
    <w:rsid w:val="00F91C53"/>
    <w:rsid w:val="00F91CAC"/>
    <w:rsid w:val="00F91F03"/>
    <w:rsid w:val="00F93226"/>
    <w:rsid w:val="00F93686"/>
    <w:rsid w:val="00F94400"/>
    <w:rsid w:val="00F9482E"/>
    <w:rsid w:val="00F96506"/>
    <w:rsid w:val="00F96921"/>
    <w:rsid w:val="00F96EE3"/>
    <w:rsid w:val="00F96FBC"/>
    <w:rsid w:val="00F970C4"/>
    <w:rsid w:val="00F97E9B"/>
    <w:rsid w:val="00FA0133"/>
    <w:rsid w:val="00FA053E"/>
    <w:rsid w:val="00FA0F54"/>
    <w:rsid w:val="00FA14ED"/>
    <w:rsid w:val="00FA21F3"/>
    <w:rsid w:val="00FA2369"/>
    <w:rsid w:val="00FA3534"/>
    <w:rsid w:val="00FA35D9"/>
    <w:rsid w:val="00FA4827"/>
    <w:rsid w:val="00FA4E6A"/>
    <w:rsid w:val="00FA578A"/>
    <w:rsid w:val="00FA5FB2"/>
    <w:rsid w:val="00FA6610"/>
    <w:rsid w:val="00FA7A63"/>
    <w:rsid w:val="00FA7DF1"/>
    <w:rsid w:val="00FB04A1"/>
    <w:rsid w:val="00FB05AF"/>
    <w:rsid w:val="00FB3071"/>
    <w:rsid w:val="00FB37AC"/>
    <w:rsid w:val="00FB3854"/>
    <w:rsid w:val="00FB38CB"/>
    <w:rsid w:val="00FB404F"/>
    <w:rsid w:val="00FB40EE"/>
    <w:rsid w:val="00FB48C1"/>
    <w:rsid w:val="00FB4BEF"/>
    <w:rsid w:val="00FB4E6A"/>
    <w:rsid w:val="00FB7853"/>
    <w:rsid w:val="00FB7A70"/>
    <w:rsid w:val="00FC0166"/>
    <w:rsid w:val="00FC0AB9"/>
    <w:rsid w:val="00FC0E88"/>
    <w:rsid w:val="00FC11DF"/>
    <w:rsid w:val="00FC1C39"/>
    <w:rsid w:val="00FC1EAE"/>
    <w:rsid w:val="00FC22D7"/>
    <w:rsid w:val="00FC31BF"/>
    <w:rsid w:val="00FC5355"/>
    <w:rsid w:val="00FC58A5"/>
    <w:rsid w:val="00FC5F98"/>
    <w:rsid w:val="00FC7CB5"/>
    <w:rsid w:val="00FC7F57"/>
    <w:rsid w:val="00FD08D2"/>
    <w:rsid w:val="00FD1F26"/>
    <w:rsid w:val="00FD3C59"/>
    <w:rsid w:val="00FD58DE"/>
    <w:rsid w:val="00FD65D8"/>
    <w:rsid w:val="00FD6A29"/>
    <w:rsid w:val="00FE008C"/>
    <w:rsid w:val="00FE0C1F"/>
    <w:rsid w:val="00FE138D"/>
    <w:rsid w:val="00FE14AF"/>
    <w:rsid w:val="00FE1937"/>
    <w:rsid w:val="00FE26C1"/>
    <w:rsid w:val="00FE3481"/>
    <w:rsid w:val="00FE3A36"/>
    <w:rsid w:val="00FE3B67"/>
    <w:rsid w:val="00FE3EF0"/>
    <w:rsid w:val="00FE4771"/>
    <w:rsid w:val="00FE5115"/>
    <w:rsid w:val="00FE5281"/>
    <w:rsid w:val="00FE52EB"/>
    <w:rsid w:val="00FE5FFF"/>
    <w:rsid w:val="00FE62EE"/>
    <w:rsid w:val="00FE6A6D"/>
    <w:rsid w:val="00FE789B"/>
    <w:rsid w:val="00FE7C30"/>
    <w:rsid w:val="00FF0001"/>
    <w:rsid w:val="00FF04A7"/>
    <w:rsid w:val="00FF094C"/>
    <w:rsid w:val="00FF1352"/>
    <w:rsid w:val="00FF310D"/>
    <w:rsid w:val="00FF37FC"/>
    <w:rsid w:val="00FF3CC7"/>
    <w:rsid w:val="00FF416D"/>
    <w:rsid w:val="00FF4772"/>
    <w:rsid w:val="00FF488B"/>
    <w:rsid w:val="00FF4D7A"/>
    <w:rsid w:val="00FF5170"/>
    <w:rsid w:val="00FF6062"/>
    <w:rsid w:val="00FF6617"/>
    <w:rsid w:val="00FF7071"/>
    <w:rsid w:val="00FF7669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7A19F"/>
  <w15:docId w15:val="{0028DCED-26A5-49A9-9EBA-B52CC3C0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iPriority="0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FBA"/>
    <w:pPr>
      <w:ind w:left="482"/>
      <w:jc w:val="both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1C273A"/>
    <w:pPr>
      <w:keepNext/>
      <w:tabs>
        <w:tab w:val="left" w:pos="1985"/>
        <w:tab w:val="right" w:leader="dot" w:pos="9072"/>
      </w:tabs>
      <w:spacing w:before="240" w:after="60"/>
      <w:ind w:left="0"/>
      <w:outlineLvl w:val="0"/>
    </w:pPr>
    <w:rPr>
      <w:rFonts w:ascii="Calibri" w:hAnsi="Calibri"/>
      <w:b/>
      <w:bCs/>
      <w:kern w:val="32"/>
      <w:sz w:val="28"/>
      <w:szCs w:val="28"/>
      <w:lang w:val="x-none" w:eastAsia="x-none"/>
    </w:rPr>
  </w:style>
  <w:style w:type="paragraph" w:styleId="Nagwek2">
    <w:name w:val="heading 2"/>
    <w:basedOn w:val="Tekstpodstawowy"/>
    <w:next w:val="Normalny"/>
    <w:link w:val="Nagwek2Znak"/>
    <w:qFormat/>
    <w:rsid w:val="001C273A"/>
    <w:pPr>
      <w:ind w:left="1418" w:hanging="1418"/>
      <w:outlineLvl w:val="1"/>
    </w:pPr>
    <w:rPr>
      <w:rFonts w:ascii="Calibri" w:hAnsi="Calibri" w:cs="Calibri"/>
      <w:b/>
      <w:lang w:val="pl-PL"/>
    </w:rPr>
  </w:style>
  <w:style w:type="paragraph" w:styleId="Nagwek3">
    <w:name w:val="heading 3"/>
    <w:basedOn w:val="Tekstpodstawowy"/>
    <w:next w:val="Normalny"/>
    <w:link w:val="Nagwek3Znak"/>
    <w:qFormat/>
    <w:rsid w:val="001C273A"/>
    <w:pPr>
      <w:spacing w:after="0"/>
      <w:ind w:left="0"/>
      <w:jc w:val="center"/>
      <w:outlineLvl w:val="2"/>
    </w:pPr>
    <w:rPr>
      <w:rFonts w:ascii="Calibri" w:hAnsi="Calibri" w:cs="Calibri"/>
      <w:b/>
      <w:sz w:val="24"/>
      <w:szCs w:val="24"/>
      <w:lang w:val="pl-PL"/>
    </w:rPr>
  </w:style>
  <w:style w:type="paragraph" w:styleId="Nagwek4">
    <w:name w:val="heading 4"/>
    <w:basedOn w:val="Normalny"/>
    <w:next w:val="Normalny"/>
    <w:link w:val="Nagwek4Znak"/>
    <w:qFormat/>
    <w:rsid w:val="008647BE"/>
    <w:pPr>
      <w:keepNext/>
      <w:widowControl w:val="0"/>
      <w:numPr>
        <w:ilvl w:val="3"/>
        <w:numId w:val="3"/>
      </w:numPr>
      <w:jc w:val="center"/>
      <w:outlineLvl w:val="3"/>
    </w:pPr>
    <w:rPr>
      <w:b/>
      <w:sz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8647BE"/>
    <w:pPr>
      <w:keepNext/>
      <w:widowControl w:val="0"/>
      <w:numPr>
        <w:ilvl w:val="4"/>
        <w:numId w:val="3"/>
      </w:numPr>
      <w:outlineLvl w:val="4"/>
    </w:pPr>
    <w:rPr>
      <w:sz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647BE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647BE"/>
    <w:pPr>
      <w:keepNext/>
      <w:widowControl w:val="0"/>
      <w:numPr>
        <w:ilvl w:val="6"/>
        <w:numId w:val="3"/>
      </w:numPr>
      <w:spacing w:before="48"/>
      <w:outlineLvl w:val="6"/>
    </w:pPr>
    <w:rPr>
      <w:b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8647BE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8647BE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C273A"/>
    <w:rPr>
      <w:rFonts w:eastAsia="Times New Roman"/>
      <w:b/>
      <w:bCs/>
      <w:kern w:val="32"/>
      <w:sz w:val="28"/>
      <w:szCs w:val="28"/>
      <w:lang w:val="x-none" w:eastAsia="x-none"/>
    </w:rPr>
  </w:style>
  <w:style w:type="character" w:customStyle="1" w:styleId="Nagwek2Znak">
    <w:name w:val="Nagłówek 2 Znak"/>
    <w:link w:val="Nagwek2"/>
    <w:rsid w:val="001C273A"/>
    <w:rPr>
      <w:rFonts w:eastAsia="Times New Roman" w:cs="Calibri"/>
      <w:b/>
    </w:rPr>
  </w:style>
  <w:style w:type="character" w:customStyle="1" w:styleId="Nagwek3Znak">
    <w:name w:val="Nagłówek 3 Znak"/>
    <w:link w:val="Nagwek3"/>
    <w:rsid w:val="001C273A"/>
    <w:rPr>
      <w:rFonts w:eastAsia="Times New Roman" w:cs="Calibri"/>
      <w:b/>
      <w:sz w:val="24"/>
      <w:szCs w:val="24"/>
    </w:rPr>
  </w:style>
  <w:style w:type="character" w:customStyle="1" w:styleId="Nagwek4Znak">
    <w:name w:val="Nagłówek 4 Znak"/>
    <w:link w:val="Nagwek4"/>
    <w:rsid w:val="008647BE"/>
    <w:rPr>
      <w:rFonts w:ascii="Times New Roman" w:eastAsia="Times New Roman" w:hAnsi="Times New Roman"/>
      <w:b/>
      <w:sz w:val="32"/>
      <w:lang w:val="x-none" w:eastAsia="x-none"/>
    </w:rPr>
  </w:style>
  <w:style w:type="character" w:customStyle="1" w:styleId="Nagwek5Znak">
    <w:name w:val="Nagłówek 5 Znak"/>
    <w:link w:val="Nagwek5"/>
    <w:rsid w:val="008647BE"/>
    <w:rPr>
      <w:rFonts w:ascii="Times New Roman" w:eastAsia="Times New Roman" w:hAnsi="Times New Roman"/>
      <w:sz w:val="28"/>
      <w:lang w:val="x-none" w:eastAsia="x-none"/>
    </w:rPr>
  </w:style>
  <w:style w:type="character" w:customStyle="1" w:styleId="Nagwek6Znak">
    <w:name w:val="Nagłówek 6 Znak"/>
    <w:link w:val="Nagwek6"/>
    <w:rsid w:val="008647BE"/>
    <w:rPr>
      <w:rFonts w:ascii="Times New Roman" w:eastAsia="Times New Roman" w:hAnsi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8647BE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gwek8Znak">
    <w:name w:val="Nagłówek 8 Znak"/>
    <w:link w:val="Nagwek8"/>
    <w:rsid w:val="008647BE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8647BE"/>
    <w:rPr>
      <w:rFonts w:ascii="Arial" w:eastAsia="Times New Roman" w:hAnsi="Arial"/>
      <w:sz w:val="22"/>
      <w:szCs w:val="22"/>
      <w:lang w:val="x-none" w:eastAsia="x-none"/>
    </w:rPr>
  </w:style>
  <w:style w:type="paragraph" w:styleId="Tekstpodstawowy">
    <w:name w:val="Body Text"/>
    <w:aliases w:val=" Znak,Znak,Tekst podstawowy Znak Znak Znak,Tekst podstawowy Znak Znak"/>
    <w:basedOn w:val="Normalny"/>
    <w:link w:val="TekstpodstawowyZnak"/>
    <w:rsid w:val="008647BE"/>
    <w:pPr>
      <w:spacing w:after="120"/>
    </w:pPr>
    <w:rPr>
      <w:lang w:val="x-none"/>
    </w:rPr>
  </w:style>
  <w:style w:type="character" w:customStyle="1" w:styleId="TekstpodstawowyZnak">
    <w:name w:val="Tekst podstawowy Znak"/>
    <w:aliases w:val=" Znak Znak,Znak Znak2,Tekst podstawowy Znak Znak Znak Znak,Tekst podstawowy Znak Znak Znak1"/>
    <w:link w:val="Tekstpodstawowy"/>
    <w:rsid w:val="008647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647BE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rsid w:val="008647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6">
    <w:name w:val="xl26"/>
    <w:basedOn w:val="Normalny"/>
    <w:rsid w:val="008647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Tekstkomentarza">
    <w:name w:val="annotation text"/>
    <w:basedOn w:val="Normalny"/>
    <w:link w:val="TekstkomentarzaZnak"/>
    <w:rsid w:val="008647BE"/>
    <w:rPr>
      <w:lang w:val="x-none"/>
    </w:rPr>
  </w:style>
  <w:style w:type="character" w:customStyle="1" w:styleId="TekstkomentarzaZnak">
    <w:name w:val="Tekst komentarza Znak"/>
    <w:link w:val="Tekstkomentarza"/>
    <w:rsid w:val="008647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sw tekst"/>
    <w:basedOn w:val="Normalny"/>
    <w:link w:val="AkapitzlistZnak"/>
    <w:uiPriority w:val="34"/>
    <w:qFormat/>
    <w:rsid w:val="008647BE"/>
    <w:pPr>
      <w:ind w:left="708"/>
    </w:pPr>
  </w:style>
  <w:style w:type="paragraph" w:styleId="Tekstdymka">
    <w:name w:val="Balloon Text"/>
    <w:basedOn w:val="Normalny"/>
    <w:link w:val="TekstdymkaZnak"/>
    <w:semiHidden/>
    <w:rsid w:val="008647BE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semiHidden/>
    <w:rsid w:val="008647B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8647BE"/>
    <w:pPr>
      <w:widowControl w:val="0"/>
    </w:pPr>
    <w:rPr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8647B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BodyText21">
    <w:name w:val="Body Text 21"/>
    <w:basedOn w:val="Normalny"/>
    <w:rsid w:val="008647BE"/>
    <w:pPr>
      <w:widowControl w:val="0"/>
      <w:spacing w:before="120"/>
    </w:pPr>
    <w:rPr>
      <w:sz w:val="24"/>
    </w:rPr>
  </w:style>
  <w:style w:type="paragraph" w:styleId="Nagwek">
    <w:name w:val="header"/>
    <w:basedOn w:val="Normalny"/>
    <w:link w:val="NagwekZnak"/>
    <w:uiPriority w:val="99"/>
    <w:rsid w:val="008647B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647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aliases w:val="Znak4, Znak4"/>
    <w:basedOn w:val="Normalny"/>
    <w:link w:val="StopkaZnak"/>
    <w:uiPriority w:val="99"/>
    <w:rsid w:val="008647B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Znak4 Znak, Znak4 Znak"/>
    <w:link w:val="Stopka"/>
    <w:uiPriority w:val="99"/>
    <w:rsid w:val="008647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4">
    <w:name w:val="Body Text 24"/>
    <w:basedOn w:val="Normalny"/>
    <w:rsid w:val="008647BE"/>
    <w:pPr>
      <w:widowControl w:val="0"/>
      <w:spacing w:before="336" w:line="360" w:lineRule="atLeast"/>
    </w:pPr>
    <w:rPr>
      <w:rFonts w:ascii="Courier New" w:hAnsi="Courier New"/>
      <w:sz w:val="24"/>
    </w:rPr>
  </w:style>
  <w:style w:type="paragraph" w:styleId="Tekstpodstawowywcity3">
    <w:name w:val="Body Text Indent 3"/>
    <w:basedOn w:val="Normalny"/>
    <w:link w:val="Tekstpodstawowywcity3Znak"/>
    <w:rsid w:val="008647BE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8647B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31">
    <w:name w:val="Tekst podstawowy wcięty 31"/>
    <w:basedOn w:val="Normalny"/>
    <w:rsid w:val="008647BE"/>
    <w:pPr>
      <w:spacing w:after="120"/>
      <w:ind w:left="283"/>
    </w:pPr>
    <w:rPr>
      <w:sz w:val="16"/>
    </w:rPr>
  </w:style>
  <w:style w:type="paragraph" w:styleId="Tekstpodstawowywcity2">
    <w:name w:val="Body Text Indent 2"/>
    <w:basedOn w:val="Normalny"/>
    <w:link w:val="Tekstpodstawowywcity2Znak"/>
    <w:rsid w:val="008647B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8647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647BE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8647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647BE"/>
    <w:pPr>
      <w:tabs>
        <w:tab w:val="left" w:pos="-1560"/>
        <w:tab w:val="left" w:pos="-1418"/>
      </w:tabs>
    </w:pPr>
    <w:rPr>
      <w:sz w:val="24"/>
    </w:rPr>
  </w:style>
  <w:style w:type="paragraph" w:customStyle="1" w:styleId="Styl1">
    <w:name w:val="Styl1"/>
    <w:basedOn w:val="Normalny"/>
    <w:rsid w:val="008647BE"/>
    <w:pPr>
      <w:tabs>
        <w:tab w:val="num" w:pos="720"/>
        <w:tab w:val="num" w:pos="954"/>
      </w:tabs>
      <w:ind w:left="594" w:hanging="360"/>
    </w:pPr>
    <w:rPr>
      <w:rFonts w:ascii="Arial" w:hAnsi="Arial" w:cs="Arial"/>
      <w:b/>
      <w:sz w:val="22"/>
      <w:szCs w:val="22"/>
    </w:rPr>
  </w:style>
  <w:style w:type="paragraph" w:customStyle="1" w:styleId="Standardowy1">
    <w:name w:val="Standardowy1"/>
    <w:rsid w:val="008647BE"/>
    <w:pPr>
      <w:overflowPunct w:val="0"/>
      <w:autoSpaceDE w:val="0"/>
      <w:autoSpaceDN w:val="0"/>
      <w:adjustRightInd w:val="0"/>
      <w:ind w:left="482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Styl2">
    <w:name w:val="Styl2"/>
    <w:basedOn w:val="Normalny"/>
    <w:autoRedefine/>
    <w:rsid w:val="008647BE"/>
    <w:pPr>
      <w:numPr>
        <w:ilvl w:val="2"/>
        <w:numId w:val="4"/>
      </w:numPr>
      <w:tabs>
        <w:tab w:val="clear" w:pos="1134"/>
      </w:tabs>
      <w:ind w:left="709" w:hanging="709"/>
    </w:pPr>
    <w:rPr>
      <w:rFonts w:ascii="Verdana" w:hAnsi="Verdana"/>
    </w:rPr>
  </w:style>
  <w:style w:type="paragraph" w:customStyle="1" w:styleId="BodyTextIndent23">
    <w:name w:val="Body Text Indent 23"/>
    <w:basedOn w:val="Normalny"/>
    <w:rsid w:val="008647BE"/>
    <w:pPr>
      <w:widowControl w:val="0"/>
      <w:ind w:left="1440" w:firstLine="720"/>
    </w:pPr>
    <w:rPr>
      <w:b/>
      <w:sz w:val="24"/>
    </w:rPr>
  </w:style>
  <w:style w:type="paragraph" w:styleId="Mapadokumentu">
    <w:name w:val="Document Map"/>
    <w:aliases w:val="Plan dokumentu"/>
    <w:basedOn w:val="Normalny"/>
    <w:link w:val="MapadokumentuZnak"/>
    <w:semiHidden/>
    <w:rsid w:val="008647BE"/>
    <w:pPr>
      <w:shd w:val="clear" w:color="auto" w:fill="000080"/>
    </w:pPr>
    <w:rPr>
      <w:rFonts w:ascii="Tahoma" w:hAnsi="Tahoma"/>
      <w:lang w:val="x-none"/>
    </w:rPr>
  </w:style>
  <w:style w:type="character" w:customStyle="1" w:styleId="MapadokumentuZnak">
    <w:name w:val="Mapa dokumentu Znak"/>
    <w:aliases w:val="Plan dokumentu Znak"/>
    <w:link w:val="Mapadokumentu"/>
    <w:semiHidden/>
    <w:rsid w:val="008647BE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xl25">
    <w:name w:val="xl25"/>
    <w:basedOn w:val="Normalny"/>
    <w:rsid w:val="008647BE"/>
    <w:pPr>
      <w:spacing w:before="100" w:beforeAutospacing="1" w:after="100" w:afterAutospacing="1"/>
      <w:jc w:val="center"/>
    </w:pPr>
    <w:rPr>
      <w:rFonts w:ascii="Arial" w:eastAsia="Arial Unicode MS" w:hAnsi="Arial" w:cs="Arial"/>
      <w:sz w:val="22"/>
      <w:szCs w:val="22"/>
    </w:rPr>
  </w:style>
  <w:style w:type="paragraph" w:customStyle="1" w:styleId="xl27">
    <w:name w:val="xl27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4"/>
      <w:szCs w:val="14"/>
    </w:rPr>
  </w:style>
  <w:style w:type="paragraph" w:customStyle="1" w:styleId="xl28">
    <w:name w:val="xl28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29">
    <w:name w:val="xl29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14"/>
      <w:szCs w:val="14"/>
    </w:rPr>
  </w:style>
  <w:style w:type="paragraph" w:customStyle="1" w:styleId="xl30">
    <w:name w:val="xl30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14"/>
      <w:szCs w:val="14"/>
    </w:rPr>
  </w:style>
  <w:style w:type="paragraph" w:customStyle="1" w:styleId="xl31">
    <w:name w:val="xl31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32">
    <w:name w:val="xl32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33">
    <w:name w:val="xl33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14"/>
      <w:szCs w:val="14"/>
    </w:rPr>
  </w:style>
  <w:style w:type="paragraph" w:customStyle="1" w:styleId="xl34">
    <w:name w:val="xl34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4"/>
      <w:szCs w:val="14"/>
    </w:rPr>
  </w:style>
  <w:style w:type="paragraph" w:customStyle="1" w:styleId="xl35">
    <w:name w:val="xl35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4"/>
      <w:szCs w:val="14"/>
    </w:rPr>
  </w:style>
  <w:style w:type="paragraph" w:customStyle="1" w:styleId="xl36">
    <w:name w:val="xl36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4"/>
      <w:szCs w:val="14"/>
    </w:rPr>
  </w:style>
  <w:style w:type="paragraph" w:customStyle="1" w:styleId="xl37">
    <w:name w:val="xl37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4"/>
      <w:szCs w:val="14"/>
    </w:rPr>
  </w:style>
  <w:style w:type="paragraph" w:customStyle="1" w:styleId="xl38">
    <w:name w:val="xl38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14"/>
      <w:szCs w:val="14"/>
    </w:rPr>
  </w:style>
  <w:style w:type="paragraph" w:customStyle="1" w:styleId="xl39">
    <w:name w:val="xl39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sz w:val="14"/>
      <w:szCs w:val="14"/>
    </w:rPr>
  </w:style>
  <w:style w:type="paragraph" w:customStyle="1" w:styleId="xl40">
    <w:name w:val="xl40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41">
    <w:name w:val="xl41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42">
    <w:name w:val="xl42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4"/>
      <w:szCs w:val="14"/>
    </w:rPr>
  </w:style>
  <w:style w:type="paragraph" w:customStyle="1" w:styleId="xl43">
    <w:name w:val="xl43"/>
    <w:basedOn w:val="Normalny"/>
    <w:rsid w:val="008647BE"/>
    <w:pPr>
      <w:spacing w:before="100" w:beforeAutospacing="1" w:after="100" w:afterAutospacing="1"/>
      <w:jc w:val="center"/>
    </w:pPr>
    <w:rPr>
      <w:rFonts w:ascii="Verdana" w:hAnsi="Verdana"/>
      <w:color w:val="000000"/>
      <w:sz w:val="14"/>
      <w:szCs w:val="14"/>
    </w:rPr>
  </w:style>
  <w:style w:type="paragraph" w:customStyle="1" w:styleId="xl44">
    <w:name w:val="xl44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14"/>
      <w:szCs w:val="14"/>
    </w:rPr>
  </w:style>
  <w:style w:type="paragraph" w:customStyle="1" w:styleId="xl45">
    <w:name w:val="xl45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46">
    <w:name w:val="xl46"/>
    <w:basedOn w:val="Normalny"/>
    <w:rsid w:val="008647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47">
    <w:name w:val="xl47"/>
    <w:basedOn w:val="Normalny"/>
    <w:rsid w:val="008647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14"/>
      <w:szCs w:val="14"/>
    </w:rPr>
  </w:style>
  <w:style w:type="paragraph" w:customStyle="1" w:styleId="xl48">
    <w:name w:val="xl48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sz w:val="14"/>
      <w:szCs w:val="14"/>
    </w:rPr>
  </w:style>
  <w:style w:type="paragraph" w:customStyle="1" w:styleId="xl49">
    <w:name w:val="xl49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sz w:val="14"/>
      <w:szCs w:val="14"/>
    </w:rPr>
  </w:style>
  <w:style w:type="paragraph" w:customStyle="1" w:styleId="xl50">
    <w:name w:val="xl50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51">
    <w:name w:val="xl51"/>
    <w:basedOn w:val="Normalny"/>
    <w:rsid w:val="008647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52">
    <w:name w:val="xl52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53">
    <w:name w:val="xl53"/>
    <w:basedOn w:val="Normalny"/>
    <w:rsid w:val="008647B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14"/>
      <w:szCs w:val="14"/>
    </w:rPr>
  </w:style>
  <w:style w:type="paragraph" w:customStyle="1" w:styleId="xl54">
    <w:name w:val="xl54"/>
    <w:basedOn w:val="Normalny"/>
    <w:rsid w:val="008647B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55">
    <w:name w:val="xl55"/>
    <w:basedOn w:val="Normalny"/>
    <w:rsid w:val="008647BE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56">
    <w:name w:val="xl56"/>
    <w:basedOn w:val="Normalny"/>
    <w:rsid w:val="008647BE"/>
    <w:pPr>
      <w:spacing w:before="100" w:beforeAutospacing="1" w:after="100" w:afterAutospacing="1"/>
      <w:jc w:val="center"/>
    </w:pPr>
    <w:rPr>
      <w:rFonts w:ascii="Verdana" w:hAnsi="Verdana"/>
      <w:sz w:val="14"/>
      <w:szCs w:val="14"/>
    </w:rPr>
  </w:style>
  <w:style w:type="paragraph" w:customStyle="1" w:styleId="xl57">
    <w:name w:val="xl57"/>
    <w:basedOn w:val="Normalny"/>
    <w:rsid w:val="008647BE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58">
    <w:name w:val="xl58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14"/>
      <w:szCs w:val="14"/>
    </w:rPr>
  </w:style>
  <w:style w:type="paragraph" w:customStyle="1" w:styleId="xl59">
    <w:name w:val="xl59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14"/>
      <w:szCs w:val="14"/>
    </w:rPr>
  </w:style>
  <w:style w:type="paragraph" w:customStyle="1" w:styleId="xl60">
    <w:name w:val="xl60"/>
    <w:basedOn w:val="Normalny"/>
    <w:rsid w:val="008647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14"/>
      <w:szCs w:val="14"/>
    </w:rPr>
  </w:style>
  <w:style w:type="paragraph" w:customStyle="1" w:styleId="xl61">
    <w:name w:val="xl61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62">
    <w:name w:val="xl62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63">
    <w:name w:val="xl63"/>
    <w:basedOn w:val="Normalny"/>
    <w:rsid w:val="008647BE"/>
    <w:pPr>
      <w:pBdr>
        <w:bottom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64">
    <w:name w:val="xl64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4"/>
      <w:szCs w:val="14"/>
    </w:rPr>
  </w:style>
  <w:style w:type="paragraph" w:customStyle="1" w:styleId="xl65">
    <w:name w:val="xl65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4"/>
      <w:szCs w:val="14"/>
    </w:rPr>
  </w:style>
  <w:style w:type="paragraph" w:customStyle="1" w:styleId="xl66">
    <w:name w:val="xl66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  <w:sz w:val="14"/>
      <w:szCs w:val="14"/>
    </w:rPr>
  </w:style>
  <w:style w:type="paragraph" w:customStyle="1" w:styleId="xl67">
    <w:name w:val="xl67"/>
    <w:basedOn w:val="Normalny"/>
    <w:rsid w:val="008647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customStyle="1" w:styleId="xl68">
    <w:name w:val="xl68"/>
    <w:basedOn w:val="Normalny"/>
    <w:rsid w:val="008647BE"/>
    <w:pPr>
      <w:pBdr>
        <w:bottom w:val="single" w:sz="4" w:space="0" w:color="auto"/>
      </w:pBd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Tekstprzypisukocowego">
    <w:name w:val="endnote text"/>
    <w:basedOn w:val="Normalny"/>
    <w:link w:val="TekstprzypisukocowegoZnak"/>
    <w:semiHidden/>
    <w:rsid w:val="008647BE"/>
    <w:rPr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8647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8647BE"/>
    <w:pPr>
      <w:ind w:left="720" w:right="72"/>
    </w:pPr>
    <w:rPr>
      <w:rFonts w:ascii="Verdana" w:hAnsi="Verdana"/>
      <w:color w:val="FF0000"/>
    </w:rPr>
  </w:style>
  <w:style w:type="paragraph" w:styleId="NormalnyWeb">
    <w:name w:val="Normal (Web)"/>
    <w:basedOn w:val="Normalny"/>
    <w:rsid w:val="008647B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8647BE"/>
    <w:rPr>
      <w:rFonts w:ascii="Tms Rmn" w:hAnsi="Tms Rmn"/>
      <w:lang w:val="x-none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8647BE"/>
    <w:rPr>
      <w:rFonts w:ascii="Tms Rmn" w:eastAsia="Times New Roman" w:hAnsi="Tms Rmn" w:cs="Times New Roman"/>
      <w:sz w:val="20"/>
      <w:szCs w:val="20"/>
      <w:lang w:eastAsia="pl-PL"/>
    </w:rPr>
  </w:style>
  <w:style w:type="paragraph" w:customStyle="1" w:styleId="LucaCash">
    <w:name w:val="Luca&amp;Cash"/>
    <w:basedOn w:val="Normalny"/>
    <w:rsid w:val="008647BE"/>
    <w:pPr>
      <w:spacing w:line="360" w:lineRule="auto"/>
    </w:pPr>
    <w:rPr>
      <w:rFonts w:ascii="Arial Narrow" w:hAnsi="Arial Narrow"/>
      <w:sz w:val="24"/>
    </w:rPr>
  </w:style>
  <w:style w:type="paragraph" w:customStyle="1" w:styleId="pkt">
    <w:name w:val="pkt"/>
    <w:basedOn w:val="Normalny"/>
    <w:link w:val="pktZnak"/>
    <w:rsid w:val="008647BE"/>
    <w:pPr>
      <w:overflowPunct w:val="0"/>
      <w:autoSpaceDE w:val="0"/>
      <w:autoSpaceDN w:val="0"/>
      <w:adjustRightInd w:val="0"/>
      <w:spacing w:before="60" w:after="60"/>
      <w:ind w:left="851" w:hanging="295"/>
      <w:textAlignment w:val="baseline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8647BE"/>
    <w:rPr>
      <w:b/>
      <w:bCs/>
    </w:rPr>
  </w:style>
  <w:style w:type="character" w:customStyle="1" w:styleId="TematkomentarzaZnak">
    <w:name w:val="Temat komentarza Znak"/>
    <w:link w:val="Tematkomentarza"/>
    <w:rsid w:val="008647B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basedOn w:val="Normalny"/>
    <w:autoRedefine/>
    <w:rsid w:val="00D356BB"/>
    <w:pPr>
      <w:widowControl w:val="0"/>
      <w:tabs>
        <w:tab w:val="left" w:pos="567"/>
      </w:tabs>
      <w:autoSpaceDE w:val="0"/>
      <w:autoSpaceDN w:val="0"/>
      <w:adjustRightInd w:val="0"/>
      <w:spacing w:before="120"/>
      <w:ind w:left="567"/>
    </w:pPr>
    <w:rPr>
      <w:rFonts w:ascii="Verdana" w:hAnsi="Verdana"/>
    </w:rPr>
  </w:style>
  <w:style w:type="paragraph" w:customStyle="1" w:styleId="Standardowy10">
    <w:name w:val="Standardowy1"/>
    <w:rsid w:val="008647BE"/>
    <w:pPr>
      <w:overflowPunct w:val="0"/>
      <w:autoSpaceDE w:val="0"/>
      <w:autoSpaceDN w:val="0"/>
      <w:adjustRightInd w:val="0"/>
      <w:ind w:left="482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Standardowy2">
    <w:name w:val="Standardowy2"/>
    <w:rsid w:val="008647B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Listanumerowana2">
    <w:name w:val="List Number 2"/>
    <w:basedOn w:val="Normalny"/>
    <w:rsid w:val="008647BE"/>
    <w:pPr>
      <w:numPr>
        <w:numId w:val="5"/>
      </w:numPr>
      <w:tabs>
        <w:tab w:val="clear" w:pos="450"/>
        <w:tab w:val="num" w:pos="643"/>
      </w:tabs>
      <w:ind w:left="643" w:hanging="36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8647BE"/>
    <w:rPr>
      <w:b/>
      <w:bCs/>
    </w:rPr>
  </w:style>
  <w:style w:type="character" w:customStyle="1" w:styleId="eltit1">
    <w:name w:val="eltit1"/>
    <w:rsid w:val="008647BE"/>
    <w:rPr>
      <w:rFonts w:ascii="Verdana" w:hAnsi="Verdana" w:hint="default"/>
      <w:color w:val="333366"/>
      <w:sz w:val="20"/>
      <w:szCs w:val="20"/>
    </w:rPr>
  </w:style>
  <w:style w:type="paragraph" w:customStyle="1" w:styleId="A">
    <w:name w:val="A"/>
    <w:rsid w:val="008647BE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 w:eastAsia="en-US"/>
    </w:rPr>
  </w:style>
  <w:style w:type="character" w:customStyle="1" w:styleId="tekstdokbold">
    <w:name w:val="tekst dok. bold"/>
    <w:rsid w:val="008647BE"/>
    <w:rPr>
      <w:b/>
      <w:bCs w:val="0"/>
    </w:rPr>
  </w:style>
  <w:style w:type="paragraph" w:styleId="Tytu">
    <w:name w:val="Title"/>
    <w:basedOn w:val="Normalny"/>
    <w:link w:val="TytuZnak"/>
    <w:qFormat/>
    <w:rsid w:val="008647BE"/>
    <w:pPr>
      <w:ind w:left="0"/>
      <w:jc w:val="center"/>
    </w:pPr>
    <w:rPr>
      <w:sz w:val="28"/>
      <w:lang w:val="x-none"/>
    </w:rPr>
  </w:style>
  <w:style w:type="character" w:customStyle="1" w:styleId="TytuZnak">
    <w:name w:val="Tytuł Znak"/>
    <w:link w:val="Tytu"/>
    <w:rsid w:val="008647B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8647BE"/>
    <w:pPr>
      <w:ind w:left="0"/>
      <w:jc w:val="left"/>
    </w:pPr>
    <w:rPr>
      <w:sz w:val="28"/>
      <w:lang w:val="x-none"/>
    </w:rPr>
  </w:style>
  <w:style w:type="character" w:customStyle="1" w:styleId="PodtytuZnak">
    <w:name w:val="Podtytuł Znak"/>
    <w:link w:val="Podtytu"/>
    <w:rsid w:val="008647B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Kropki">
    <w:name w:val="Kropki"/>
    <w:basedOn w:val="Normalny"/>
    <w:rsid w:val="008647BE"/>
    <w:pPr>
      <w:tabs>
        <w:tab w:val="left" w:leader="dot" w:pos="9072"/>
      </w:tabs>
      <w:spacing w:line="360" w:lineRule="auto"/>
      <w:ind w:left="0"/>
      <w:jc w:val="right"/>
    </w:pPr>
    <w:rPr>
      <w:rFonts w:ascii="Arial" w:hAnsi="Arial"/>
      <w:noProof/>
      <w:sz w:val="24"/>
    </w:rPr>
  </w:style>
  <w:style w:type="paragraph" w:styleId="Zwykytekst">
    <w:name w:val="Plain Text"/>
    <w:basedOn w:val="Normalny"/>
    <w:link w:val="ZwykytekstZnak"/>
    <w:rsid w:val="008647BE"/>
    <w:pPr>
      <w:ind w:left="0"/>
      <w:jc w:val="left"/>
    </w:pPr>
    <w:rPr>
      <w:rFonts w:ascii="Courier New" w:hAnsi="Courier New"/>
      <w:lang w:val="x-none"/>
    </w:rPr>
  </w:style>
  <w:style w:type="character" w:customStyle="1" w:styleId="ZwykytekstZnak">
    <w:name w:val="Zwykły tekst Znak"/>
    <w:link w:val="Zwykytekst"/>
    <w:rsid w:val="008647B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8647BE"/>
    <w:pPr>
      <w:spacing w:before="120"/>
      <w:ind w:left="600" w:hanging="600"/>
      <w:jc w:val="center"/>
    </w:pPr>
    <w:rPr>
      <w:rFonts w:ascii="Verdana" w:hAnsi="Verdana"/>
      <w:b/>
      <w:spacing w:val="4"/>
    </w:rPr>
  </w:style>
  <w:style w:type="paragraph" w:customStyle="1" w:styleId="tytu0">
    <w:name w:val="tytuł"/>
    <w:basedOn w:val="Normalny"/>
    <w:next w:val="Normalny"/>
    <w:autoRedefine/>
    <w:rsid w:val="008647BE"/>
    <w:pPr>
      <w:spacing w:before="120"/>
      <w:ind w:left="0"/>
      <w:jc w:val="center"/>
      <w:outlineLvl w:val="2"/>
    </w:pPr>
    <w:rPr>
      <w:rFonts w:ascii="Verdana" w:hAnsi="Verdana"/>
      <w:b/>
      <w:sz w:val="24"/>
      <w:szCs w:val="24"/>
    </w:rPr>
  </w:style>
  <w:style w:type="paragraph" w:customStyle="1" w:styleId="tekstdokumentu">
    <w:name w:val="tekst dokumentu"/>
    <w:basedOn w:val="Normalny"/>
    <w:autoRedefine/>
    <w:rsid w:val="008647BE"/>
    <w:pPr>
      <w:spacing w:before="120" w:after="120"/>
      <w:ind w:left="1680" w:hanging="1680"/>
    </w:pPr>
    <w:rPr>
      <w:b/>
      <w:bCs/>
      <w:iCs/>
      <w:sz w:val="24"/>
    </w:rPr>
  </w:style>
  <w:style w:type="paragraph" w:customStyle="1" w:styleId="zacznik">
    <w:name w:val="załącznik"/>
    <w:basedOn w:val="Tekstpodstawowy"/>
    <w:autoRedefine/>
    <w:rsid w:val="008647BE"/>
    <w:pPr>
      <w:spacing w:after="0"/>
      <w:ind w:left="1680" w:hanging="1680"/>
    </w:pPr>
    <w:rPr>
      <w:i/>
      <w:sz w:val="24"/>
    </w:rPr>
  </w:style>
  <w:style w:type="paragraph" w:customStyle="1" w:styleId="Cel">
    <w:name w:val="Cel"/>
    <w:basedOn w:val="Normalny"/>
    <w:next w:val="Tekstpodstawowy"/>
    <w:rsid w:val="008647BE"/>
    <w:pPr>
      <w:spacing w:before="220" w:after="220" w:line="220" w:lineRule="atLeast"/>
      <w:ind w:left="0"/>
      <w:jc w:val="left"/>
    </w:pPr>
    <w:rPr>
      <w:rFonts w:ascii="FormataCnLtCE" w:hAnsi="FormataCnLtCE" w:cs="Tahoma"/>
      <w:lang w:eastAsia="en-US"/>
    </w:rPr>
  </w:style>
  <w:style w:type="paragraph" w:customStyle="1" w:styleId="Tytusekcji">
    <w:name w:val="Tytuł sekcji"/>
    <w:basedOn w:val="Normalny"/>
    <w:next w:val="Normalny"/>
    <w:autoRedefine/>
    <w:rsid w:val="008647BE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ind w:left="0"/>
      <w:jc w:val="left"/>
    </w:pPr>
    <w:rPr>
      <w:rFonts w:ascii="FormataCnLtCE" w:hAnsi="FormataCnLtCE" w:cs="Tahoma"/>
      <w:b/>
      <w:lang w:eastAsia="en-US"/>
    </w:rPr>
  </w:style>
  <w:style w:type="paragraph" w:customStyle="1" w:styleId="OfertaUbezpieczenieMajtkowe">
    <w:name w:val="Oferta Ubezpieczenie Majątkowe"/>
    <w:rsid w:val="008647BE"/>
    <w:pPr>
      <w:ind w:left="193" w:right="-357"/>
    </w:pPr>
    <w:rPr>
      <w:rFonts w:ascii="FormataCnLtCE" w:eastAsia="Times New Roman" w:hAnsi="FormataCnLtCE" w:cs="Tahoma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D25FB3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C94930"/>
    <w:pPr>
      <w:tabs>
        <w:tab w:val="left" w:pos="1000"/>
        <w:tab w:val="right" w:leader="dot" w:pos="9346"/>
      </w:tabs>
      <w:spacing w:before="240" w:after="240"/>
      <w:ind w:left="0"/>
      <w:jc w:val="left"/>
    </w:pPr>
    <w:rPr>
      <w:rFonts w:ascii="Calibri" w:hAnsi="Calibri" w:cs="Calibri"/>
      <w:b/>
      <w:bCs/>
    </w:rPr>
  </w:style>
  <w:style w:type="paragraph" w:styleId="Spistreci3">
    <w:name w:val="toc 3"/>
    <w:basedOn w:val="Normalny"/>
    <w:next w:val="Normalny"/>
    <w:autoRedefine/>
    <w:uiPriority w:val="39"/>
    <w:rsid w:val="00C94930"/>
    <w:pPr>
      <w:tabs>
        <w:tab w:val="left" w:pos="1400"/>
        <w:tab w:val="right" w:leader="dot" w:pos="9346"/>
      </w:tabs>
      <w:ind w:left="200"/>
    </w:pPr>
    <w:rPr>
      <w:rFonts w:ascii="Calibri" w:hAnsi="Calibri" w:cs="Calibri"/>
    </w:rPr>
  </w:style>
  <w:style w:type="paragraph" w:styleId="Spistreci4">
    <w:name w:val="toc 4"/>
    <w:basedOn w:val="Normalny"/>
    <w:next w:val="Normalny"/>
    <w:autoRedefine/>
    <w:uiPriority w:val="39"/>
    <w:rsid w:val="008647BE"/>
    <w:pPr>
      <w:ind w:left="400"/>
      <w:jc w:val="left"/>
    </w:pPr>
    <w:rPr>
      <w:rFonts w:ascii="Calibri" w:hAnsi="Calibri" w:cs="Calibri"/>
    </w:rPr>
  </w:style>
  <w:style w:type="paragraph" w:styleId="Spistreci5">
    <w:name w:val="toc 5"/>
    <w:basedOn w:val="Normalny"/>
    <w:next w:val="Normalny"/>
    <w:autoRedefine/>
    <w:rsid w:val="008647BE"/>
    <w:pPr>
      <w:ind w:left="600"/>
      <w:jc w:val="left"/>
    </w:pPr>
    <w:rPr>
      <w:rFonts w:ascii="Calibri" w:hAnsi="Calibri" w:cs="Calibri"/>
    </w:rPr>
  </w:style>
  <w:style w:type="paragraph" w:styleId="Spistreci6">
    <w:name w:val="toc 6"/>
    <w:basedOn w:val="Normalny"/>
    <w:next w:val="Normalny"/>
    <w:autoRedefine/>
    <w:rsid w:val="008647BE"/>
    <w:pPr>
      <w:ind w:left="800"/>
      <w:jc w:val="left"/>
    </w:pPr>
    <w:rPr>
      <w:rFonts w:ascii="Calibri" w:hAnsi="Calibri" w:cs="Calibri"/>
    </w:rPr>
  </w:style>
  <w:style w:type="paragraph" w:styleId="Spistreci7">
    <w:name w:val="toc 7"/>
    <w:basedOn w:val="Normalny"/>
    <w:next w:val="Normalny"/>
    <w:autoRedefine/>
    <w:rsid w:val="008647BE"/>
    <w:pPr>
      <w:ind w:left="1000"/>
      <w:jc w:val="left"/>
    </w:pPr>
    <w:rPr>
      <w:rFonts w:ascii="Calibri" w:hAnsi="Calibri" w:cs="Calibri"/>
    </w:rPr>
  </w:style>
  <w:style w:type="paragraph" w:styleId="Spistreci8">
    <w:name w:val="toc 8"/>
    <w:basedOn w:val="Normalny"/>
    <w:next w:val="Normalny"/>
    <w:autoRedefine/>
    <w:rsid w:val="008647BE"/>
    <w:pPr>
      <w:ind w:left="1200"/>
      <w:jc w:val="left"/>
    </w:pPr>
    <w:rPr>
      <w:rFonts w:ascii="Calibri" w:hAnsi="Calibri" w:cs="Calibri"/>
    </w:rPr>
  </w:style>
  <w:style w:type="paragraph" w:styleId="Spistreci9">
    <w:name w:val="toc 9"/>
    <w:basedOn w:val="Normalny"/>
    <w:next w:val="Normalny"/>
    <w:autoRedefine/>
    <w:rsid w:val="008647BE"/>
    <w:pPr>
      <w:ind w:left="1400"/>
      <w:jc w:val="left"/>
    </w:pPr>
    <w:rPr>
      <w:rFonts w:ascii="Calibri" w:hAnsi="Calibri" w:cs="Calibri"/>
    </w:rPr>
  </w:style>
  <w:style w:type="paragraph" w:customStyle="1" w:styleId="Tekstblokowy1">
    <w:name w:val="Tekst blokowy1"/>
    <w:basedOn w:val="Normalny"/>
    <w:rsid w:val="008647BE"/>
    <w:pPr>
      <w:spacing w:before="620" w:line="360" w:lineRule="auto"/>
      <w:ind w:left="851" w:right="-8" w:hanging="691"/>
    </w:pPr>
    <w:rPr>
      <w:b/>
      <w:sz w:val="28"/>
    </w:rPr>
  </w:style>
  <w:style w:type="paragraph" w:customStyle="1" w:styleId="font5">
    <w:name w:val="font5"/>
    <w:basedOn w:val="Normalny"/>
    <w:rsid w:val="008647BE"/>
    <w:pPr>
      <w:spacing w:before="100" w:beforeAutospacing="1" w:after="100" w:afterAutospacing="1"/>
      <w:ind w:left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alny"/>
    <w:rsid w:val="008647BE"/>
    <w:pPr>
      <w:spacing w:before="100" w:beforeAutospacing="1" w:after="100" w:afterAutospacing="1"/>
      <w:ind w:left="0"/>
      <w:jc w:val="left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Normalny"/>
    <w:rsid w:val="008647BE"/>
    <w:pPr>
      <w:spacing w:before="100" w:beforeAutospacing="1" w:after="100" w:afterAutospacing="1"/>
      <w:ind w:left="0"/>
      <w:jc w:val="left"/>
    </w:pPr>
    <w:rPr>
      <w:rFonts w:ascii="Verdana" w:hAnsi="Verdana"/>
      <w:b/>
      <w:bCs/>
      <w:sz w:val="16"/>
      <w:szCs w:val="16"/>
    </w:rPr>
  </w:style>
  <w:style w:type="paragraph" w:customStyle="1" w:styleId="xl69">
    <w:name w:val="xl69"/>
    <w:basedOn w:val="Normalny"/>
    <w:rsid w:val="008647BE"/>
    <w:pPr>
      <w:pBdr>
        <w:top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70">
    <w:name w:val="xl70"/>
    <w:basedOn w:val="Normalny"/>
    <w:rsid w:val="008647BE"/>
    <w:pP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71">
    <w:name w:val="xl71"/>
    <w:basedOn w:val="Normalny"/>
    <w:rsid w:val="008647BE"/>
    <w:pPr>
      <w:pBdr>
        <w:bottom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72">
    <w:name w:val="xl72"/>
    <w:basedOn w:val="Normalny"/>
    <w:rsid w:val="008647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73">
    <w:name w:val="xl73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74">
    <w:name w:val="xl74"/>
    <w:basedOn w:val="Normalny"/>
    <w:rsid w:val="008647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75">
    <w:name w:val="xl75"/>
    <w:basedOn w:val="Normalny"/>
    <w:rsid w:val="008647BE"/>
    <w:pPr>
      <w:pBdr>
        <w:top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76">
    <w:name w:val="xl76"/>
    <w:basedOn w:val="Normalny"/>
    <w:rsid w:val="008647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77">
    <w:name w:val="xl77"/>
    <w:basedOn w:val="Normalny"/>
    <w:rsid w:val="008647BE"/>
    <w:pPr>
      <w:pBdr>
        <w:top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78">
    <w:name w:val="xl78"/>
    <w:basedOn w:val="Normalny"/>
    <w:rsid w:val="008647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79">
    <w:name w:val="xl79"/>
    <w:basedOn w:val="Normalny"/>
    <w:rsid w:val="008647BE"/>
    <w:pPr>
      <w:pBdr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0">
    <w:name w:val="xl80"/>
    <w:basedOn w:val="Normalny"/>
    <w:rsid w:val="008647BE"/>
    <w:pPr>
      <w:pBdr>
        <w:left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1">
    <w:name w:val="xl81"/>
    <w:basedOn w:val="Normalny"/>
    <w:rsid w:val="008647BE"/>
    <w:pPr>
      <w:pBdr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2">
    <w:name w:val="xl82"/>
    <w:basedOn w:val="Normalny"/>
    <w:rsid w:val="008647BE"/>
    <w:pPr>
      <w:pBdr>
        <w:left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3">
    <w:name w:val="xl83"/>
    <w:basedOn w:val="Normalny"/>
    <w:rsid w:val="008647BE"/>
    <w:pPr>
      <w:pBdr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4">
    <w:name w:val="xl84"/>
    <w:basedOn w:val="Normalny"/>
    <w:rsid w:val="008647BE"/>
    <w:pPr>
      <w:pBdr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5">
    <w:name w:val="xl85"/>
    <w:basedOn w:val="Normalny"/>
    <w:rsid w:val="008647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6">
    <w:name w:val="xl86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89">
    <w:name w:val="xl89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0">
    <w:name w:val="xl90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1">
    <w:name w:val="xl91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5">
    <w:name w:val="xl95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7">
    <w:name w:val="xl97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8">
    <w:name w:val="xl98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9">
    <w:name w:val="xl99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1">
    <w:name w:val="xl101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2">
    <w:name w:val="xl102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3">
    <w:name w:val="xl103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4">
    <w:name w:val="xl104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5">
    <w:name w:val="xl105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8647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Normalny"/>
    <w:rsid w:val="008647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sz w:val="16"/>
      <w:szCs w:val="16"/>
    </w:rPr>
  </w:style>
  <w:style w:type="paragraph" w:customStyle="1" w:styleId="xl108">
    <w:name w:val="xl108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color w:val="FF0000"/>
      <w:sz w:val="16"/>
      <w:szCs w:val="16"/>
    </w:rPr>
  </w:style>
  <w:style w:type="paragraph" w:customStyle="1" w:styleId="xl109">
    <w:name w:val="xl109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1">
    <w:name w:val="xl111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5">
    <w:name w:val="xl115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6">
    <w:name w:val="xl116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17">
    <w:name w:val="xl117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8647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left="0"/>
      <w:jc w:val="center"/>
      <w:textAlignment w:val="center"/>
    </w:pPr>
    <w:rPr>
      <w:rFonts w:ascii="Verdana" w:hAnsi="Verdana"/>
      <w:sz w:val="11"/>
      <w:szCs w:val="11"/>
    </w:rPr>
  </w:style>
  <w:style w:type="paragraph" w:customStyle="1" w:styleId="xl24">
    <w:name w:val="xl24"/>
    <w:basedOn w:val="Normalny"/>
    <w:rsid w:val="00DE5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</w:pPr>
    <w:rPr>
      <w:sz w:val="22"/>
      <w:szCs w:val="22"/>
    </w:rPr>
  </w:style>
  <w:style w:type="character" w:customStyle="1" w:styleId="StylSIWZDziayZnak">
    <w:name w:val="Styl SIWZ Działy + Znak"/>
    <w:link w:val="StylSIWZDziay"/>
    <w:locked/>
    <w:rsid w:val="00117258"/>
    <w:rPr>
      <w:rFonts w:ascii="Verdana" w:hAnsi="Verdana" w:cs="Verdana"/>
      <w:b/>
      <w:bCs/>
      <w:smallCaps/>
      <w:kern w:val="32"/>
      <w:sz w:val="22"/>
      <w:szCs w:val="22"/>
    </w:rPr>
  </w:style>
  <w:style w:type="paragraph" w:customStyle="1" w:styleId="StylSIWZDziay">
    <w:name w:val="Styl SIWZ Działy +"/>
    <w:basedOn w:val="Normalny"/>
    <w:link w:val="StylSIWZDziayZnak"/>
    <w:rsid w:val="00117258"/>
    <w:pPr>
      <w:keepNext/>
      <w:framePr w:wrap="auto" w:vAnchor="text" w:hAnchor="text" w:y="1"/>
      <w:spacing w:before="240" w:after="60"/>
      <w:ind w:left="0"/>
      <w:jc w:val="left"/>
      <w:outlineLvl w:val="0"/>
    </w:pPr>
    <w:rPr>
      <w:rFonts w:ascii="Verdana" w:eastAsia="Calibri" w:hAnsi="Verdana"/>
      <w:b/>
      <w:bCs/>
      <w:smallCaps/>
      <w:kern w:val="32"/>
      <w:sz w:val="22"/>
      <w:szCs w:val="22"/>
      <w:lang w:val="x-none" w:eastAsia="x-none"/>
    </w:rPr>
  </w:style>
  <w:style w:type="numbering" w:styleId="111111">
    <w:name w:val="Outline List 2"/>
    <w:basedOn w:val="Bezlisty"/>
    <w:rsid w:val="00117258"/>
    <w:pPr>
      <w:numPr>
        <w:numId w:val="6"/>
      </w:numPr>
    </w:pPr>
  </w:style>
  <w:style w:type="character" w:customStyle="1" w:styleId="FontStyle26">
    <w:name w:val="Font Style26"/>
    <w:rsid w:val="00117258"/>
    <w:rPr>
      <w:rFonts w:ascii="Arial" w:hAnsi="Arial" w:cs="Arial"/>
      <w:color w:val="000000"/>
      <w:sz w:val="20"/>
      <w:szCs w:val="20"/>
    </w:rPr>
  </w:style>
  <w:style w:type="character" w:styleId="Odwoanieprzypisukocowego">
    <w:name w:val="endnote reference"/>
    <w:semiHidden/>
    <w:unhideWhenUsed/>
    <w:rsid w:val="003F1B19"/>
    <w:rPr>
      <w:vertAlign w:val="superscript"/>
    </w:rPr>
  </w:style>
  <w:style w:type="paragraph" w:customStyle="1" w:styleId="Akapitzlist1">
    <w:name w:val="Akapit z listą1"/>
    <w:basedOn w:val="Normalny"/>
    <w:rsid w:val="008A19C9"/>
    <w:pPr>
      <w:ind w:left="720"/>
      <w:jc w:val="left"/>
    </w:pPr>
    <w:rPr>
      <w:rFonts w:eastAsia="Calibri"/>
    </w:rPr>
  </w:style>
  <w:style w:type="character" w:customStyle="1" w:styleId="FontStyle21">
    <w:name w:val="Font Style21"/>
    <w:rsid w:val="007B05D7"/>
    <w:rPr>
      <w:rFonts w:ascii="Arial" w:hAnsi="Arial" w:cs="Arial"/>
      <w:color w:val="000000"/>
      <w:sz w:val="22"/>
      <w:szCs w:val="22"/>
    </w:rPr>
  </w:style>
  <w:style w:type="character" w:styleId="Hipercze">
    <w:name w:val="Hyperlink"/>
    <w:uiPriority w:val="99"/>
    <w:rsid w:val="00CE2CA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EB14BD"/>
    <w:rPr>
      <w:rFonts w:cs="Times New Roman"/>
      <w:color w:val="800080"/>
      <w:u w:val="single"/>
    </w:rPr>
  </w:style>
  <w:style w:type="character" w:styleId="HTML-przykad">
    <w:name w:val="HTML Sample"/>
    <w:rsid w:val="00EB14BD"/>
    <w:rPr>
      <w:rFonts w:ascii="Verdana" w:hAnsi="Verdana" w:cs="Verdana"/>
      <w:sz w:val="22"/>
      <w:szCs w:val="22"/>
    </w:rPr>
  </w:style>
  <w:style w:type="character" w:customStyle="1" w:styleId="FooterChar">
    <w:name w:val="Footer Char"/>
    <w:aliases w:val="Znak4 Char"/>
    <w:locked/>
    <w:rsid w:val="00EB14BD"/>
    <w:rPr>
      <w:rFonts w:ascii="Times New Roman" w:hAnsi="Times New Roman"/>
      <w:sz w:val="20"/>
      <w:lang w:val="x-none" w:eastAsia="pl-PL"/>
    </w:rPr>
  </w:style>
  <w:style w:type="character" w:customStyle="1" w:styleId="FooterChar1">
    <w:name w:val="Footer Char1"/>
    <w:aliases w:val="Znak4 Char1"/>
    <w:semiHidden/>
    <w:locked/>
    <w:rsid w:val="00EB14BD"/>
    <w:rPr>
      <w:rFonts w:ascii="Times New Roman" w:hAnsi="Times New Roman" w:cs="Times New Roman"/>
      <w:sz w:val="20"/>
      <w:szCs w:val="20"/>
    </w:rPr>
  </w:style>
  <w:style w:type="character" w:customStyle="1" w:styleId="PlandokumentuZnak1">
    <w:name w:val="Plan dokumentu Znak1"/>
    <w:semiHidden/>
    <w:locked/>
    <w:rsid w:val="00EB14BD"/>
    <w:rPr>
      <w:rFonts w:ascii="Arial" w:eastAsia="Calibri" w:hAnsi="Arial" w:cs="Arial"/>
      <w:sz w:val="22"/>
      <w:szCs w:val="22"/>
      <w:lang w:val="pl-PL" w:eastAsia="pl-PL" w:bidi="ar-SA"/>
    </w:rPr>
  </w:style>
  <w:style w:type="paragraph" w:customStyle="1" w:styleId="Bezodstpw1">
    <w:name w:val="Bez odstępów1"/>
    <w:rsid w:val="00EB14BD"/>
    <w:rPr>
      <w:rFonts w:eastAsia="Times New Roman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EB14BD"/>
    <w:pPr>
      <w:ind w:left="720"/>
      <w:jc w:val="left"/>
    </w:pPr>
    <w:rPr>
      <w:rFonts w:eastAsia="Calibri"/>
    </w:rPr>
  </w:style>
  <w:style w:type="paragraph" w:customStyle="1" w:styleId="Nagwekspisutreci1">
    <w:name w:val="Nagłówek spisu treści1"/>
    <w:basedOn w:val="Nagwek1"/>
    <w:next w:val="Normalny"/>
    <w:rsid w:val="00EB14BD"/>
    <w:pPr>
      <w:keepLines/>
      <w:spacing w:before="480" w:after="0" w:line="276" w:lineRule="auto"/>
      <w:jc w:val="left"/>
      <w:outlineLvl w:val="9"/>
    </w:pPr>
    <w:rPr>
      <w:rFonts w:ascii="Cambria" w:eastAsia="Calibri" w:hAnsi="Cambria" w:cs="Cambria"/>
      <w:color w:val="365F91"/>
      <w:kern w:val="0"/>
      <w:lang w:val="pl-PL" w:eastAsia="en-US"/>
    </w:rPr>
  </w:style>
  <w:style w:type="paragraph" w:customStyle="1" w:styleId="BodyTextIndent31">
    <w:name w:val="Body Text Indent 31"/>
    <w:basedOn w:val="Normalny"/>
    <w:semiHidden/>
    <w:rsid w:val="00EB14BD"/>
    <w:pPr>
      <w:spacing w:after="120"/>
      <w:ind w:left="283"/>
    </w:pPr>
    <w:rPr>
      <w:rFonts w:eastAsia="Calibri"/>
      <w:sz w:val="16"/>
      <w:szCs w:val="16"/>
    </w:rPr>
  </w:style>
  <w:style w:type="paragraph" w:customStyle="1" w:styleId="BodyText22">
    <w:name w:val="Body Text 22"/>
    <w:basedOn w:val="Normalny"/>
    <w:semiHidden/>
    <w:rsid w:val="00EB14BD"/>
    <w:pPr>
      <w:tabs>
        <w:tab w:val="left" w:pos="-1560"/>
        <w:tab w:val="left" w:pos="-1418"/>
      </w:tabs>
    </w:pPr>
    <w:rPr>
      <w:rFonts w:eastAsia="Calibri"/>
      <w:sz w:val="24"/>
      <w:szCs w:val="24"/>
    </w:rPr>
  </w:style>
  <w:style w:type="paragraph" w:customStyle="1" w:styleId="TableNormal1">
    <w:name w:val="Table Normal1"/>
    <w:semiHidden/>
    <w:rsid w:val="00EB14BD"/>
    <w:pPr>
      <w:overflowPunct w:val="0"/>
      <w:autoSpaceDE w:val="0"/>
      <w:autoSpaceDN w:val="0"/>
      <w:adjustRightInd w:val="0"/>
      <w:ind w:left="482"/>
      <w:jc w:val="both"/>
    </w:pPr>
    <w:rPr>
      <w:rFonts w:ascii="Times New Roman" w:hAnsi="Times New Roman"/>
      <w:sz w:val="24"/>
      <w:szCs w:val="24"/>
    </w:rPr>
  </w:style>
  <w:style w:type="paragraph" w:customStyle="1" w:styleId="BlockText1">
    <w:name w:val="Block Text1"/>
    <w:basedOn w:val="Normalny"/>
    <w:semiHidden/>
    <w:rsid w:val="00EB14BD"/>
    <w:pPr>
      <w:spacing w:before="620" w:line="360" w:lineRule="auto"/>
      <w:ind w:left="851" w:right="-8" w:hanging="691"/>
    </w:pPr>
    <w:rPr>
      <w:rFonts w:eastAsia="Calibri"/>
      <w:b/>
      <w:bCs/>
      <w:sz w:val="28"/>
      <w:szCs w:val="28"/>
    </w:rPr>
  </w:style>
  <w:style w:type="paragraph" w:customStyle="1" w:styleId="Nag3wekstrony">
    <w:name w:val="Nag3ówek strony"/>
    <w:basedOn w:val="TableNormal1"/>
    <w:rsid w:val="00EB14BD"/>
    <w:pPr>
      <w:tabs>
        <w:tab w:val="center" w:pos="4536"/>
        <w:tab w:val="right" w:pos="9072"/>
      </w:tabs>
      <w:ind w:left="0"/>
      <w:jc w:val="left"/>
    </w:pPr>
  </w:style>
  <w:style w:type="paragraph" w:customStyle="1" w:styleId="BodyTextIndent21">
    <w:name w:val="Body Text Indent 21"/>
    <w:basedOn w:val="TableNormal1"/>
    <w:semiHidden/>
    <w:rsid w:val="00EB14BD"/>
    <w:pPr>
      <w:spacing w:line="360" w:lineRule="auto"/>
      <w:ind w:left="0" w:firstLine="708"/>
      <w:jc w:val="left"/>
    </w:pPr>
  </w:style>
  <w:style w:type="paragraph" w:customStyle="1" w:styleId="BodyText31">
    <w:name w:val="Body Text 31"/>
    <w:basedOn w:val="TableNormal1"/>
    <w:semiHidden/>
    <w:rsid w:val="00EB14BD"/>
    <w:pPr>
      <w:ind w:left="0"/>
    </w:pPr>
  </w:style>
  <w:style w:type="paragraph" w:customStyle="1" w:styleId="CharChar1ZnakZnakZnakZnakZnak">
    <w:name w:val="Char Char1 Znak Znak Znak Znak Znak"/>
    <w:basedOn w:val="Normalny"/>
    <w:semiHidden/>
    <w:rsid w:val="00EB14BD"/>
    <w:pPr>
      <w:ind w:left="0"/>
      <w:jc w:val="left"/>
    </w:pPr>
    <w:rPr>
      <w:rFonts w:eastAsia="Calibri"/>
      <w:sz w:val="24"/>
      <w:szCs w:val="24"/>
    </w:rPr>
  </w:style>
  <w:style w:type="character" w:customStyle="1" w:styleId="SIWZDziayZnak">
    <w:name w:val="SIWZ Działy Znak"/>
    <w:link w:val="SIWZDziay"/>
    <w:locked/>
    <w:rsid w:val="00EB14BD"/>
    <w:rPr>
      <w:rFonts w:ascii="Verdana" w:eastAsia="Calibri" w:hAnsi="Verdana" w:cs="Verdana"/>
      <w:b/>
      <w:bCs/>
      <w:smallCaps/>
      <w:kern w:val="32"/>
      <w:sz w:val="22"/>
      <w:szCs w:val="22"/>
      <w:lang w:val="pl-PL" w:eastAsia="pl-PL" w:bidi="ar-SA"/>
    </w:rPr>
  </w:style>
  <w:style w:type="paragraph" w:customStyle="1" w:styleId="SIWZDziay">
    <w:name w:val="SIWZ Działy"/>
    <w:basedOn w:val="Nagwek1"/>
    <w:link w:val="SIWZDziayZnak"/>
    <w:autoRedefine/>
    <w:rsid w:val="00EB14BD"/>
    <w:pPr>
      <w:framePr w:wrap="auto" w:vAnchor="text" w:hAnchor="text" w:y="1"/>
      <w:jc w:val="left"/>
    </w:pPr>
    <w:rPr>
      <w:rFonts w:ascii="Verdana" w:eastAsia="Calibri" w:hAnsi="Verdana" w:cs="Verdana"/>
      <w:smallCaps/>
      <w:sz w:val="22"/>
      <w:szCs w:val="22"/>
      <w:lang w:val="pl-PL" w:eastAsia="pl-PL"/>
    </w:rPr>
  </w:style>
  <w:style w:type="paragraph" w:customStyle="1" w:styleId="msonormalcxspdrugie">
    <w:name w:val="msonormalcxspdrugie"/>
    <w:basedOn w:val="Normalny"/>
    <w:semiHidden/>
    <w:rsid w:val="00EB14BD"/>
    <w:pPr>
      <w:spacing w:before="100" w:beforeAutospacing="1" w:after="100" w:afterAutospacing="1"/>
      <w:ind w:left="0"/>
    </w:pPr>
    <w:rPr>
      <w:rFonts w:eastAsia="Calibri"/>
    </w:rPr>
  </w:style>
  <w:style w:type="character" w:styleId="Odwoanieprzypisudolnego">
    <w:name w:val="footnote reference"/>
    <w:aliases w:val="Odwołanie przypisu"/>
    <w:uiPriority w:val="99"/>
    <w:rsid w:val="00EB14BD"/>
    <w:rPr>
      <w:rFonts w:cs="Times New Roman"/>
      <w:vertAlign w:val="superscript"/>
    </w:rPr>
  </w:style>
  <w:style w:type="character" w:styleId="Odwoaniedokomentarza">
    <w:name w:val="annotation reference"/>
    <w:rsid w:val="00EB14BD"/>
    <w:rPr>
      <w:rFonts w:cs="Times New Roman"/>
      <w:sz w:val="16"/>
      <w:szCs w:val="16"/>
    </w:rPr>
  </w:style>
  <w:style w:type="character" w:customStyle="1" w:styleId="ZnakZnakZnak5">
    <w:name w:val="Znak Znak Znak5"/>
    <w:rsid w:val="00EB14BD"/>
    <w:rPr>
      <w:rFonts w:cs="Times New Roman"/>
      <w:sz w:val="28"/>
      <w:szCs w:val="28"/>
    </w:rPr>
  </w:style>
  <w:style w:type="character" w:customStyle="1" w:styleId="akapitustep">
    <w:name w:val="akapitustep"/>
    <w:rsid w:val="00EB14BD"/>
    <w:rPr>
      <w:rFonts w:cs="Times New Roman"/>
    </w:rPr>
  </w:style>
  <w:style w:type="character" w:customStyle="1" w:styleId="ZnakZnak1">
    <w:name w:val="Znak Znak1"/>
    <w:aliases w:val="Tekst podstawowy Znak1"/>
    <w:rsid w:val="00EB14BD"/>
    <w:rPr>
      <w:rFonts w:cs="Times New Roman"/>
    </w:rPr>
  </w:style>
  <w:style w:type="character" w:customStyle="1" w:styleId="ZnakZnak12">
    <w:name w:val="Znak Znak12"/>
    <w:rsid w:val="00EB14BD"/>
    <w:rPr>
      <w:rFonts w:cs="Times New Roman"/>
      <w:lang w:val="pl-PL" w:eastAsia="pl-PL"/>
    </w:rPr>
  </w:style>
  <w:style w:type="character" w:customStyle="1" w:styleId="ZnakZnak24">
    <w:name w:val="Znak Znak24"/>
    <w:rsid w:val="00EB14BD"/>
    <w:rPr>
      <w:rFonts w:ascii="Times New Roman" w:hAnsi="Times New Roman" w:cs="Times New Roman"/>
      <w:sz w:val="28"/>
      <w:szCs w:val="28"/>
      <w:lang w:val="x-none" w:eastAsia="pl-PL"/>
    </w:rPr>
  </w:style>
  <w:style w:type="character" w:customStyle="1" w:styleId="Znak4ZnakZnak">
    <w:name w:val="Znak4 Znak Znak"/>
    <w:rsid w:val="00EB14BD"/>
    <w:rPr>
      <w:rFonts w:cs="Times New Roman"/>
    </w:rPr>
  </w:style>
  <w:style w:type="table" w:styleId="Tabela-Lista4">
    <w:name w:val="Table List 4"/>
    <w:basedOn w:val="Standardowy"/>
    <w:rsid w:val="00EB14BD"/>
    <w:rPr>
      <w:rFonts w:ascii="Times New Roman" w:hAnsi="Times New Roman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Siatka">
    <w:name w:val="Table Grid"/>
    <w:basedOn w:val="Standardowy"/>
    <w:rsid w:val="00EB14BD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TableNormal1"/>
    <w:next w:val="TableNormal1"/>
    <w:qFormat/>
    <w:rsid w:val="00EB14BD"/>
    <w:pPr>
      <w:ind w:left="0"/>
    </w:pPr>
    <w:rPr>
      <w:b/>
      <w:bCs/>
    </w:rPr>
  </w:style>
  <w:style w:type="character" w:styleId="Numerstrony">
    <w:name w:val="page number"/>
    <w:rsid w:val="00EB14BD"/>
    <w:rPr>
      <w:rFonts w:cs="Times New Roman"/>
    </w:rPr>
  </w:style>
  <w:style w:type="numbering" w:styleId="1ai">
    <w:name w:val="Outline List 1"/>
    <w:basedOn w:val="Bezlisty"/>
    <w:rsid w:val="00EB14BD"/>
    <w:pPr>
      <w:numPr>
        <w:numId w:val="8"/>
      </w:numPr>
    </w:pPr>
  </w:style>
  <w:style w:type="numbering" w:customStyle="1" w:styleId="ArticleSection">
    <w:name w:val="Article / Section"/>
    <w:rsid w:val="00EB14BD"/>
    <w:pPr>
      <w:numPr>
        <w:numId w:val="2"/>
      </w:numPr>
    </w:pPr>
  </w:style>
  <w:style w:type="character" w:customStyle="1" w:styleId="ZnakZnak3">
    <w:name w:val="Znak Znak3"/>
    <w:rsid w:val="00EB14BD"/>
    <w:rPr>
      <w:sz w:val="24"/>
      <w:szCs w:val="24"/>
      <w:lang w:val="pl-PL" w:eastAsia="pl-PL" w:bidi="ar-SA"/>
    </w:rPr>
  </w:style>
  <w:style w:type="paragraph" w:styleId="Nagwekspisutreci">
    <w:name w:val="TOC Heading"/>
    <w:basedOn w:val="Nagwek1"/>
    <w:next w:val="Normalny"/>
    <w:uiPriority w:val="39"/>
    <w:qFormat/>
    <w:rsid w:val="00EB14BD"/>
    <w:pPr>
      <w:jc w:val="left"/>
      <w:outlineLvl w:val="9"/>
    </w:pPr>
    <w:rPr>
      <w:rFonts w:ascii="Cambria" w:hAnsi="Cambria"/>
      <w:lang w:val="pl-PL" w:eastAsia="pl-PL"/>
    </w:rPr>
  </w:style>
  <w:style w:type="numbering" w:styleId="Artykusekcja">
    <w:name w:val="Outline List 3"/>
    <w:basedOn w:val="Bezlisty"/>
    <w:rsid w:val="00EB14BD"/>
    <w:pPr>
      <w:numPr>
        <w:numId w:val="7"/>
      </w:numPr>
    </w:pPr>
  </w:style>
  <w:style w:type="character" w:customStyle="1" w:styleId="Nagwek1Znak1">
    <w:name w:val="Nagłówek 1 Znak1"/>
    <w:rsid w:val="00EB14BD"/>
    <w:rPr>
      <w:rFonts w:ascii="Arial" w:hAnsi="Arial" w:cs="Arial"/>
      <w:b/>
      <w:bCs/>
      <w:kern w:val="32"/>
      <w:sz w:val="32"/>
      <w:szCs w:val="32"/>
    </w:rPr>
  </w:style>
  <w:style w:type="character" w:customStyle="1" w:styleId="TematkomentarzaZnak1">
    <w:name w:val="Temat komentarza Znak1"/>
    <w:semiHidden/>
    <w:rsid w:val="00EB14BD"/>
    <w:rPr>
      <w:rFonts w:ascii="Times New Roman" w:eastAsia="Calibri" w:hAnsi="Times New Roman" w:cs="Times New Roman"/>
      <w:b/>
      <w:bCs/>
      <w:sz w:val="20"/>
      <w:szCs w:val="20"/>
      <w:lang w:val="pl-PL" w:eastAsia="pl-PL" w:bidi="ar-SA"/>
    </w:rPr>
  </w:style>
  <w:style w:type="character" w:styleId="Numerwiersza">
    <w:name w:val="line number"/>
    <w:basedOn w:val="Domylnaczcionkaakapitu"/>
    <w:rsid w:val="00EB14BD"/>
  </w:style>
  <w:style w:type="character" w:customStyle="1" w:styleId="ZnakZnakZnak50">
    <w:name w:val="Znak Znak Znak5"/>
    <w:locked/>
    <w:rsid w:val="00EB14BD"/>
    <w:rPr>
      <w:sz w:val="28"/>
    </w:rPr>
  </w:style>
  <w:style w:type="character" w:customStyle="1" w:styleId="ZnakZnak">
    <w:name w:val="Znak Znak"/>
    <w:rsid w:val="00EB14BD"/>
    <w:rPr>
      <w:lang w:val="pl-PL" w:eastAsia="pl-PL" w:bidi="ar-SA"/>
    </w:rPr>
  </w:style>
  <w:style w:type="paragraph" w:customStyle="1" w:styleId="Tekstblokowy2">
    <w:name w:val="Tekst blokowy2"/>
    <w:basedOn w:val="Normalny"/>
    <w:rsid w:val="00EB14BD"/>
    <w:pPr>
      <w:spacing w:before="620" w:line="360" w:lineRule="auto"/>
      <w:ind w:left="851" w:right="-8" w:hanging="691"/>
    </w:pPr>
    <w:rPr>
      <w:b/>
      <w:sz w:val="28"/>
    </w:rPr>
  </w:style>
  <w:style w:type="paragraph" w:customStyle="1" w:styleId="Tekstpodstawowywcity21">
    <w:name w:val="Tekst podstawowy wcięty 21"/>
    <w:basedOn w:val="Standardowy1"/>
    <w:rsid w:val="00EB14BD"/>
    <w:pPr>
      <w:spacing w:line="360" w:lineRule="auto"/>
      <w:ind w:left="0" w:firstLine="708"/>
      <w:jc w:val="left"/>
    </w:pPr>
  </w:style>
  <w:style w:type="paragraph" w:customStyle="1" w:styleId="Tekstpodstawowy31">
    <w:name w:val="Tekst podstawowy 31"/>
    <w:basedOn w:val="Standardowy1"/>
    <w:rsid w:val="00EB14BD"/>
    <w:pPr>
      <w:ind w:left="0"/>
    </w:pPr>
  </w:style>
  <w:style w:type="paragraph" w:customStyle="1" w:styleId="CharChar1ZnakZnakZnakZnakZnak0">
    <w:name w:val="Char Char1 Znak Znak Znak Znak Znak"/>
    <w:basedOn w:val="Normalny"/>
    <w:rsid w:val="00EB14BD"/>
    <w:pPr>
      <w:ind w:left="0"/>
      <w:jc w:val="left"/>
    </w:pPr>
    <w:rPr>
      <w:sz w:val="24"/>
      <w:szCs w:val="24"/>
    </w:rPr>
  </w:style>
  <w:style w:type="paragraph" w:styleId="Bezodstpw">
    <w:name w:val="No Spacing"/>
    <w:uiPriority w:val="1"/>
    <w:qFormat/>
    <w:rsid w:val="00EB14BD"/>
    <w:rPr>
      <w:sz w:val="22"/>
      <w:szCs w:val="22"/>
      <w:lang w:eastAsia="en-US"/>
    </w:rPr>
  </w:style>
  <w:style w:type="character" w:customStyle="1" w:styleId="ZnakZnak120">
    <w:name w:val="Znak Znak12"/>
    <w:rsid w:val="00EB14BD"/>
    <w:rPr>
      <w:lang w:val="pl-PL" w:eastAsia="pl-PL" w:bidi="ar-SA"/>
    </w:rPr>
  </w:style>
  <w:style w:type="character" w:customStyle="1" w:styleId="ZnakZnak240">
    <w:name w:val="Znak Znak24"/>
    <w:rsid w:val="00EB14BD"/>
    <w:rPr>
      <w:rFonts w:ascii="Times New Roman" w:eastAsia="Times New Roman" w:hAnsi="Times New Roman" w:cs="Times New Roman"/>
      <w:sz w:val="28"/>
      <w:lang w:eastAsia="pl-PL"/>
    </w:rPr>
  </w:style>
  <w:style w:type="character" w:customStyle="1" w:styleId="Znak4ZnakZnak0">
    <w:name w:val="Znak4 Znak Znak"/>
    <w:basedOn w:val="Domylnaczcionkaakapitu"/>
    <w:locked/>
    <w:rsid w:val="00EB14BD"/>
  </w:style>
  <w:style w:type="character" w:customStyle="1" w:styleId="StopkaZnak1">
    <w:name w:val="Stopka Znak1"/>
    <w:aliases w:val="Znak4 Znak1"/>
    <w:semiHidden/>
    <w:rsid w:val="00D73A03"/>
    <w:rPr>
      <w:rFonts w:eastAsia="Calibri"/>
    </w:rPr>
  </w:style>
  <w:style w:type="character" w:customStyle="1" w:styleId="ZnakZnak30">
    <w:name w:val="Znak Znak3"/>
    <w:rsid w:val="00D73A03"/>
    <w:rPr>
      <w:sz w:val="24"/>
      <w:szCs w:val="24"/>
      <w:lang w:val="pl-PL" w:eastAsia="pl-PL" w:bidi="ar-SA"/>
    </w:rPr>
  </w:style>
  <w:style w:type="paragraph" w:customStyle="1" w:styleId="TableContents">
    <w:name w:val="Table Contents"/>
    <w:basedOn w:val="Normalny"/>
    <w:rsid w:val="00D73A03"/>
    <w:pPr>
      <w:widowControl w:val="0"/>
      <w:suppressLineNumbers/>
      <w:suppressAutoHyphens/>
      <w:autoSpaceDN w:val="0"/>
      <w:ind w:left="0"/>
      <w:jc w:val="left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xl120">
    <w:name w:val="xl120"/>
    <w:basedOn w:val="Normalny"/>
    <w:rsid w:val="00FF09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left"/>
      <w:textAlignment w:val="center"/>
    </w:pPr>
    <w:rPr>
      <w:rFonts w:ascii="Arial" w:hAnsi="Arial" w:cs="Arial"/>
      <w:sz w:val="10"/>
      <w:szCs w:val="10"/>
    </w:rPr>
  </w:style>
  <w:style w:type="paragraph" w:customStyle="1" w:styleId="xl121">
    <w:name w:val="xl121"/>
    <w:basedOn w:val="Normalny"/>
    <w:rsid w:val="00FF09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hAnsi="Arial" w:cs="Arial"/>
      <w:sz w:val="10"/>
      <w:szCs w:val="10"/>
    </w:rPr>
  </w:style>
  <w:style w:type="paragraph" w:customStyle="1" w:styleId="xl122">
    <w:name w:val="xl122"/>
    <w:basedOn w:val="Normalny"/>
    <w:rsid w:val="00FF09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left"/>
      <w:textAlignment w:val="center"/>
    </w:pPr>
    <w:rPr>
      <w:rFonts w:ascii="Arial" w:hAnsi="Arial" w:cs="Arial"/>
      <w:sz w:val="10"/>
      <w:szCs w:val="10"/>
    </w:rPr>
  </w:style>
  <w:style w:type="paragraph" w:customStyle="1" w:styleId="xl123">
    <w:name w:val="xl123"/>
    <w:basedOn w:val="Normalny"/>
    <w:rsid w:val="00FF094C"/>
    <w:pPr>
      <w:pBdr>
        <w:lef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hAnsi="Arial" w:cs="Arial"/>
      <w:sz w:val="10"/>
      <w:szCs w:val="10"/>
    </w:rPr>
  </w:style>
  <w:style w:type="paragraph" w:customStyle="1" w:styleId="xl124">
    <w:name w:val="xl124"/>
    <w:basedOn w:val="Normalny"/>
    <w:rsid w:val="00FF09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/>
      <w:jc w:val="left"/>
      <w:textAlignment w:val="center"/>
    </w:pPr>
    <w:rPr>
      <w:rFonts w:ascii="Arial" w:hAnsi="Arial" w:cs="Arial"/>
      <w:color w:val="000000"/>
      <w:sz w:val="10"/>
      <w:szCs w:val="10"/>
    </w:rPr>
  </w:style>
  <w:style w:type="paragraph" w:customStyle="1" w:styleId="xl125">
    <w:name w:val="xl125"/>
    <w:basedOn w:val="Normalny"/>
    <w:rsid w:val="00FF09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hAnsi="Arial" w:cs="Arial"/>
      <w:sz w:val="10"/>
      <w:szCs w:val="10"/>
    </w:rPr>
  </w:style>
  <w:style w:type="paragraph" w:customStyle="1" w:styleId="xl126">
    <w:name w:val="xl126"/>
    <w:basedOn w:val="Normalny"/>
    <w:rsid w:val="00FF09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  <w:textAlignment w:val="center"/>
    </w:pPr>
    <w:rPr>
      <w:rFonts w:ascii="Arial" w:hAnsi="Arial" w:cs="Arial"/>
      <w:sz w:val="10"/>
      <w:szCs w:val="10"/>
    </w:rPr>
  </w:style>
  <w:style w:type="paragraph" w:customStyle="1" w:styleId="xl127">
    <w:name w:val="xl127"/>
    <w:basedOn w:val="Normalny"/>
    <w:rsid w:val="00FF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/>
      <w:jc w:val="left"/>
      <w:textAlignment w:val="center"/>
    </w:pPr>
    <w:rPr>
      <w:rFonts w:ascii="Arial" w:hAnsi="Arial" w:cs="Arial"/>
      <w:color w:val="000000"/>
      <w:sz w:val="10"/>
      <w:szCs w:val="10"/>
    </w:rPr>
  </w:style>
  <w:style w:type="paragraph" w:customStyle="1" w:styleId="xl128">
    <w:name w:val="xl128"/>
    <w:basedOn w:val="Normalny"/>
    <w:rsid w:val="00FF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hAnsi="Arial" w:cs="Arial"/>
      <w:sz w:val="10"/>
      <w:szCs w:val="10"/>
    </w:rPr>
  </w:style>
  <w:style w:type="paragraph" w:customStyle="1" w:styleId="xl129">
    <w:name w:val="xl129"/>
    <w:basedOn w:val="Normalny"/>
    <w:rsid w:val="00FF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/>
      <w:jc w:val="right"/>
      <w:textAlignment w:val="center"/>
    </w:pPr>
    <w:rPr>
      <w:rFonts w:ascii="Arial" w:hAnsi="Arial" w:cs="Arial"/>
      <w:color w:val="000000"/>
      <w:sz w:val="10"/>
      <w:szCs w:val="10"/>
    </w:rPr>
  </w:style>
  <w:style w:type="paragraph" w:customStyle="1" w:styleId="xl130">
    <w:name w:val="xl130"/>
    <w:basedOn w:val="Normalny"/>
    <w:rsid w:val="00FF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/>
      <w:jc w:val="right"/>
      <w:textAlignment w:val="center"/>
    </w:pPr>
    <w:rPr>
      <w:rFonts w:ascii="Arial" w:hAnsi="Arial" w:cs="Arial"/>
      <w:color w:val="000000"/>
      <w:sz w:val="10"/>
      <w:szCs w:val="10"/>
    </w:rPr>
  </w:style>
  <w:style w:type="paragraph" w:customStyle="1" w:styleId="xl131">
    <w:name w:val="xl131"/>
    <w:basedOn w:val="Normalny"/>
    <w:rsid w:val="00FF09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/>
      <w:jc w:val="left"/>
      <w:textAlignment w:val="center"/>
    </w:pPr>
    <w:rPr>
      <w:rFonts w:ascii="Arial" w:hAnsi="Arial" w:cs="Arial"/>
      <w:color w:val="000000"/>
      <w:sz w:val="10"/>
      <w:szCs w:val="10"/>
    </w:rPr>
  </w:style>
  <w:style w:type="paragraph" w:customStyle="1" w:styleId="xl132">
    <w:name w:val="xl132"/>
    <w:basedOn w:val="Normalny"/>
    <w:rsid w:val="00FF09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/>
      <w:jc w:val="right"/>
      <w:textAlignment w:val="center"/>
    </w:pPr>
    <w:rPr>
      <w:rFonts w:ascii="Arial" w:hAnsi="Arial" w:cs="Arial"/>
      <w:color w:val="000000"/>
      <w:sz w:val="10"/>
      <w:szCs w:val="10"/>
    </w:rPr>
  </w:style>
  <w:style w:type="paragraph" w:customStyle="1" w:styleId="xl133">
    <w:name w:val="xl133"/>
    <w:basedOn w:val="Normalny"/>
    <w:rsid w:val="00FF09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/>
      <w:jc w:val="right"/>
      <w:textAlignment w:val="center"/>
    </w:pPr>
    <w:rPr>
      <w:rFonts w:ascii="Arial" w:hAnsi="Arial" w:cs="Arial"/>
      <w:color w:val="000000"/>
      <w:sz w:val="10"/>
      <w:szCs w:val="10"/>
    </w:rPr>
  </w:style>
  <w:style w:type="paragraph" w:customStyle="1" w:styleId="xl134">
    <w:name w:val="xl134"/>
    <w:basedOn w:val="Normalny"/>
    <w:rsid w:val="00FF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  <w:textAlignment w:val="center"/>
    </w:pPr>
    <w:rPr>
      <w:rFonts w:ascii="Arial" w:hAnsi="Arial" w:cs="Arial"/>
      <w:b/>
      <w:bCs/>
      <w:sz w:val="10"/>
      <w:szCs w:val="10"/>
    </w:rPr>
  </w:style>
  <w:style w:type="paragraph" w:customStyle="1" w:styleId="xl135">
    <w:name w:val="xl135"/>
    <w:basedOn w:val="Normalny"/>
    <w:rsid w:val="00FF094C"/>
    <w:pPr>
      <w:spacing w:before="100" w:beforeAutospacing="1" w:after="100" w:afterAutospacing="1"/>
      <w:ind w:left="0"/>
      <w:jc w:val="left"/>
    </w:pPr>
    <w:rPr>
      <w:rFonts w:ascii="Arial" w:hAnsi="Arial" w:cs="Arial"/>
      <w:sz w:val="10"/>
      <w:szCs w:val="10"/>
    </w:rPr>
  </w:style>
  <w:style w:type="paragraph" w:customStyle="1" w:styleId="xl136">
    <w:name w:val="xl136"/>
    <w:basedOn w:val="Normalny"/>
    <w:rsid w:val="00FF094C"/>
    <w:pPr>
      <w:spacing w:before="100" w:beforeAutospacing="1" w:after="100" w:afterAutospacing="1"/>
      <w:ind w:left="0"/>
      <w:jc w:val="left"/>
      <w:textAlignment w:val="center"/>
    </w:pPr>
    <w:rPr>
      <w:rFonts w:ascii="Arial" w:hAnsi="Arial" w:cs="Arial"/>
      <w:sz w:val="10"/>
      <w:szCs w:val="10"/>
    </w:rPr>
  </w:style>
  <w:style w:type="paragraph" w:customStyle="1" w:styleId="xl137">
    <w:name w:val="xl137"/>
    <w:basedOn w:val="Normalny"/>
    <w:rsid w:val="00FF094C"/>
    <w:pPr>
      <w:spacing w:before="100" w:beforeAutospacing="1" w:after="100" w:afterAutospacing="1"/>
      <w:ind w:left="0"/>
      <w:jc w:val="right"/>
      <w:textAlignment w:val="center"/>
    </w:pPr>
    <w:rPr>
      <w:rFonts w:ascii="Arial" w:hAnsi="Arial" w:cs="Arial"/>
      <w:sz w:val="10"/>
      <w:szCs w:val="10"/>
    </w:rPr>
  </w:style>
  <w:style w:type="paragraph" w:customStyle="1" w:styleId="xl138">
    <w:name w:val="xl138"/>
    <w:basedOn w:val="Normalny"/>
    <w:rsid w:val="00FF094C"/>
    <w:pPr>
      <w:spacing w:before="100" w:beforeAutospacing="1" w:after="100" w:afterAutospacing="1"/>
      <w:ind w:left="0"/>
      <w:jc w:val="right"/>
      <w:textAlignment w:val="center"/>
    </w:pPr>
    <w:rPr>
      <w:rFonts w:ascii="Arial" w:hAnsi="Arial" w:cs="Arial"/>
      <w:sz w:val="10"/>
      <w:szCs w:val="10"/>
    </w:rPr>
  </w:style>
  <w:style w:type="paragraph" w:customStyle="1" w:styleId="xl139">
    <w:name w:val="xl139"/>
    <w:basedOn w:val="Normalny"/>
    <w:rsid w:val="00FF094C"/>
    <w:pPr>
      <w:spacing w:before="100" w:beforeAutospacing="1" w:after="100" w:afterAutospacing="1"/>
      <w:ind w:left="0"/>
      <w:jc w:val="right"/>
      <w:textAlignment w:val="center"/>
    </w:pPr>
    <w:rPr>
      <w:rFonts w:ascii="Arial" w:hAnsi="Arial" w:cs="Arial"/>
      <w:sz w:val="10"/>
      <w:szCs w:val="10"/>
    </w:rPr>
  </w:style>
  <w:style w:type="character" w:customStyle="1" w:styleId="h1">
    <w:name w:val="h1"/>
    <w:basedOn w:val="Domylnaczcionkaakapitu"/>
    <w:rsid w:val="007975A0"/>
  </w:style>
  <w:style w:type="paragraph" w:customStyle="1" w:styleId="styl10">
    <w:name w:val="styl1"/>
    <w:basedOn w:val="Normalny"/>
    <w:rsid w:val="006D5F4C"/>
    <w:pPr>
      <w:tabs>
        <w:tab w:val="num" w:pos="643"/>
      </w:tabs>
      <w:ind w:left="594" w:hanging="360"/>
    </w:pPr>
    <w:rPr>
      <w:rFonts w:ascii="Arial" w:eastAsia="Calibri" w:hAnsi="Arial" w:cs="Arial"/>
      <w:b/>
      <w:bCs/>
      <w:sz w:val="22"/>
      <w:szCs w:val="22"/>
    </w:rPr>
  </w:style>
  <w:style w:type="character" w:customStyle="1" w:styleId="link-ftp">
    <w:name w:val="link-ftp"/>
    <w:basedOn w:val="Domylnaczcionkaakapitu"/>
    <w:rsid w:val="004945A7"/>
  </w:style>
  <w:style w:type="paragraph" w:customStyle="1" w:styleId="Tekstpodstawowy22">
    <w:name w:val="Tekst podstawowy 22"/>
    <w:basedOn w:val="Normalny"/>
    <w:rsid w:val="004945A7"/>
    <w:pPr>
      <w:suppressAutoHyphens/>
      <w:spacing w:before="120"/>
      <w:ind w:left="0"/>
    </w:pPr>
    <w:rPr>
      <w:b/>
      <w:bCs/>
      <w:sz w:val="25"/>
      <w:szCs w:val="24"/>
      <w:lang w:eastAsia="zh-CN"/>
    </w:rPr>
  </w:style>
  <w:style w:type="paragraph" w:customStyle="1" w:styleId="Zwykytekst2">
    <w:name w:val="Zwykły tekst2"/>
    <w:basedOn w:val="Normalny"/>
    <w:rsid w:val="004945A7"/>
    <w:pPr>
      <w:suppressAutoHyphens/>
      <w:ind w:left="0"/>
      <w:jc w:val="left"/>
    </w:pPr>
    <w:rPr>
      <w:rFonts w:ascii="Courier New" w:hAnsi="Courier New" w:cs="Courier New"/>
      <w:lang w:eastAsia="zh-CN"/>
    </w:rPr>
  </w:style>
  <w:style w:type="paragraph" w:customStyle="1" w:styleId="Tekstpodstawowy210">
    <w:name w:val="Tekst podstawowy 21"/>
    <w:basedOn w:val="Normalny"/>
    <w:rsid w:val="004945A7"/>
    <w:pPr>
      <w:suppressAutoHyphens/>
      <w:spacing w:before="120"/>
      <w:ind w:left="0"/>
    </w:pPr>
    <w:rPr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4945A7"/>
    <w:pPr>
      <w:suppressAutoHyphens/>
      <w:spacing w:after="120"/>
      <w:ind w:left="0"/>
      <w:jc w:val="left"/>
    </w:pPr>
    <w:rPr>
      <w:sz w:val="16"/>
      <w:szCs w:val="16"/>
      <w:lang w:val="x-none" w:eastAsia="zh-CN"/>
    </w:rPr>
  </w:style>
  <w:style w:type="character" w:customStyle="1" w:styleId="ZnakZnakZnak">
    <w:name w:val="Znak Znak Znak"/>
    <w:semiHidden/>
    <w:rsid w:val="00D012C4"/>
    <w:rPr>
      <w:lang w:val="x-none" w:eastAsia="pl-PL" w:bidi="ar-SA"/>
    </w:rPr>
  </w:style>
  <w:style w:type="character" w:customStyle="1" w:styleId="st">
    <w:name w:val="st"/>
    <w:basedOn w:val="Domylnaczcionkaakapitu"/>
    <w:rsid w:val="00D012C4"/>
  </w:style>
  <w:style w:type="character" w:customStyle="1" w:styleId="h2">
    <w:name w:val="h2"/>
    <w:basedOn w:val="Domylnaczcionkaakapitu"/>
    <w:rsid w:val="00D012C4"/>
  </w:style>
  <w:style w:type="character" w:customStyle="1" w:styleId="A1">
    <w:name w:val="A1"/>
    <w:uiPriority w:val="99"/>
    <w:rsid w:val="00D012C4"/>
    <w:rPr>
      <w:rFonts w:cs="News Gothic CE"/>
      <w:color w:val="000000"/>
      <w:sz w:val="18"/>
      <w:szCs w:val="18"/>
    </w:rPr>
  </w:style>
  <w:style w:type="character" w:customStyle="1" w:styleId="A2">
    <w:name w:val="A2"/>
    <w:uiPriority w:val="99"/>
    <w:rsid w:val="00D012C4"/>
    <w:rPr>
      <w:rFonts w:cs="News Gothic CE"/>
      <w:color w:val="000000"/>
      <w:sz w:val="18"/>
      <w:szCs w:val="18"/>
    </w:rPr>
  </w:style>
  <w:style w:type="paragraph" w:customStyle="1" w:styleId="Tekstpodstawowywcity32">
    <w:name w:val="Tekst podstawowy wcięty 32"/>
    <w:basedOn w:val="Normalny"/>
    <w:rsid w:val="00D012C4"/>
    <w:pPr>
      <w:tabs>
        <w:tab w:val="left" w:pos="142"/>
      </w:tabs>
      <w:spacing w:before="240"/>
      <w:ind w:left="0" w:firstLine="11"/>
    </w:pPr>
    <w:rPr>
      <w:sz w:val="24"/>
      <w:lang w:val="x-none" w:eastAsia="zh-CN"/>
    </w:rPr>
  </w:style>
  <w:style w:type="paragraph" w:customStyle="1" w:styleId="Tekstpodstawowy23">
    <w:name w:val="Tekst podstawowy 23"/>
    <w:basedOn w:val="Normalny"/>
    <w:rsid w:val="00D012C4"/>
    <w:pPr>
      <w:suppressAutoHyphens/>
      <w:spacing w:after="120" w:line="480" w:lineRule="auto"/>
      <w:ind w:left="0"/>
      <w:jc w:val="left"/>
    </w:pPr>
    <w:rPr>
      <w:sz w:val="24"/>
      <w:szCs w:val="24"/>
      <w:lang w:val="x-none" w:eastAsia="zh-CN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1D2A5C"/>
    <w:rPr>
      <w:rFonts w:ascii="Times New Roman" w:eastAsia="Times New Roman" w:hAnsi="Times New Roman"/>
    </w:rPr>
  </w:style>
  <w:style w:type="numbering" w:customStyle="1" w:styleId="WWNum7">
    <w:name w:val="WWNum7"/>
    <w:basedOn w:val="Bezlisty"/>
    <w:rsid w:val="00913562"/>
    <w:pPr>
      <w:numPr>
        <w:numId w:val="14"/>
      </w:numPr>
    </w:pPr>
  </w:style>
  <w:style w:type="numbering" w:customStyle="1" w:styleId="ArticleSection1">
    <w:name w:val="Article / Section1"/>
    <w:rsid w:val="00F329C0"/>
  </w:style>
  <w:style w:type="character" w:customStyle="1" w:styleId="pktZnak">
    <w:name w:val="pkt Znak"/>
    <w:link w:val="pkt"/>
    <w:locked/>
    <w:rsid w:val="00CB250E"/>
    <w:rPr>
      <w:rFonts w:ascii="Times New Roman" w:eastAsia="Times New Roman" w:hAnsi="Times New Roman"/>
      <w:sz w:val="24"/>
    </w:rPr>
  </w:style>
  <w:style w:type="paragraph" w:customStyle="1" w:styleId="Default">
    <w:name w:val="Default"/>
    <w:qFormat/>
    <w:rsid w:val="00B564F0"/>
    <w:pPr>
      <w:widowControl w:val="0"/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character" w:styleId="Nierozpoznanawzmianka">
    <w:name w:val="Unresolved Mention"/>
    <w:uiPriority w:val="99"/>
    <w:semiHidden/>
    <w:unhideWhenUsed/>
    <w:rsid w:val="005D4D9B"/>
    <w:rPr>
      <w:color w:val="605E5C"/>
      <w:shd w:val="clear" w:color="auto" w:fill="E1DFDD"/>
    </w:rPr>
  </w:style>
  <w:style w:type="paragraph" w:customStyle="1" w:styleId="Tekstpodstawowywcity23">
    <w:name w:val="Tekst podstawowy wcięty 23"/>
    <w:basedOn w:val="Normalny"/>
    <w:rsid w:val="004B77F0"/>
    <w:pPr>
      <w:suppressAutoHyphens/>
      <w:spacing w:after="120" w:line="480" w:lineRule="auto"/>
      <w:ind w:left="283"/>
      <w:jc w:val="left"/>
    </w:pPr>
    <w:rPr>
      <w:lang w:eastAsia="ar-SA"/>
    </w:rPr>
  </w:style>
  <w:style w:type="character" w:customStyle="1" w:styleId="WW8Num12z0">
    <w:name w:val="WW8Num12z0"/>
    <w:rsid w:val="00BA4665"/>
    <w:rPr>
      <w:rFonts w:ascii="Times New Roman" w:hAnsi="Times New Roman"/>
    </w:rPr>
  </w:style>
  <w:style w:type="paragraph" w:customStyle="1" w:styleId="StylNagwek1Stosujkerningprzy12pt">
    <w:name w:val="Styl Nagłówek 1 + Stosuj kerning przy 12 pt"/>
    <w:basedOn w:val="Nagwek1"/>
    <w:rsid w:val="00115A09"/>
    <w:pPr>
      <w:keepNext w:val="0"/>
      <w:widowControl w:val="0"/>
      <w:tabs>
        <w:tab w:val="clear" w:pos="1985"/>
        <w:tab w:val="clear" w:pos="9072"/>
        <w:tab w:val="left" w:pos="540"/>
      </w:tabs>
      <w:suppressAutoHyphens/>
      <w:spacing w:before="0"/>
    </w:pPr>
    <w:rPr>
      <w:rFonts w:ascii="Arial" w:eastAsia="Lucida Sans Unicode" w:hAnsi="Arial" w:cs="Arial"/>
      <w:color w:val="000000"/>
      <w:kern w:val="1"/>
      <w:szCs w:val="24"/>
      <w:lang w:val="en-US" w:eastAsia="en-US" w:bidi="en-US"/>
    </w:rPr>
  </w:style>
  <w:style w:type="numbering" w:customStyle="1" w:styleId="ArticleSection11">
    <w:name w:val="Article / Section11"/>
    <w:rsid w:val="00930006"/>
    <w:pPr>
      <w:numPr>
        <w:numId w:val="16"/>
      </w:numPr>
    </w:pPr>
  </w:style>
  <w:style w:type="character" w:customStyle="1" w:styleId="Teksttreci">
    <w:name w:val="Tekst treści_"/>
    <w:link w:val="Teksttreci0"/>
    <w:locked/>
    <w:rsid w:val="003E1296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E1296"/>
    <w:pPr>
      <w:shd w:val="clear" w:color="auto" w:fill="FFFFFF"/>
      <w:spacing w:line="240" w:lineRule="atLeast"/>
      <w:ind w:left="0" w:hanging="1700"/>
      <w:jc w:val="left"/>
    </w:pPr>
    <w:rPr>
      <w:rFonts w:ascii="Verdana" w:eastAsia="Calibri" w:hAnsi="Verdana"/>
      <w:sz w:val="19"/>
    </w:rPr>
  </w:style>
  <w:style w:type="paragraph" w:customStyle="1" w:styleId="Standardowy3">
    <w:name w:val="Standardowy3"/>
    <w:rsid w:val="008D5A28"/>
    <w:pPr>
      <w:overflowPunct w:val="0"/>
      <w:autoSpaceDE w:val="0"/>
      <w:autoSpaceDN w:val="0"/>
      <w:adjustRightInd w:val="0"/>
      <w:ind w:left="482"/>
      <w:jc w:val="both"/>
      <w:textAlignment w:val="baseline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1FEB1-32BB-4B73-AE9E-48F59A6C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Microsoft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Maxima Fides</dc:creator>
  <cp:keywords/>
  <dc:description/>
  <cp:lastModifiedBy>Umig Umig</cp:lastModifiedBy>
  <cp:revision>4</cp:revision>
  <cp:lastPrinted>2025-07-03T12:58:00Z</cp:lastPrinted>
  <dcterms:created xsi:type="dcterms:W3CDTF">2025-11-19T15:23:00Z</dcterms:created>
  <dcterms:modified xsi:type="dcterms:W3CDTF">2025-12-03T14:49:00Z</dcterms:modified>
</cp:coreProperties>
</file>